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06106" w14:textId="7E215839" w:rsidR="0096375B" w:rsidRPr="00C216FD" w:rsidRDefault="0096375B" w:rsidP="0096375B">
      <w:pPr>
        <w:jc w:val="right"/>
        <w:rPr>
          <w:rFonts w:ascii="Arial" w:hAnsi="Arial" w:cs="Arial"/>
          <w:bCs/>
          <w:iCs/>
          <w:sz w:val="22"/>
          <w:szCs w:val="22"/>
        </w:rPr>
      </w:pPr>
      <w:r w:rsidRPr="00C216FD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477C25" w:rsidRPr="00C216FD">
        <w:rPr>
          <w:rFonts w:ascii="Arial" w:hAnsi="Arial" w:cs="Arial"/>
          <w:bCs/>
          <w:iCs/>
          <w:sz w:val="22"/>
          <w:szCs w:val="22"/>
        </w:rPr>
        <w:t>3</w:t>
      </w:r>
      <w:r w:rsidRPr="00C216FD">
        <w:rPr>
          <w:rFonts w:ascii="Arial" w:hAnsi="Arial" w:cs="Arial"/>
          <w:bCs/>
          <w:iCs/>
          <w:sz w:val="22"/>
          <w:szCs w:val="22"/>
        </w:rPr>
        <w:t xml:space="preserve"> do SWZ </w:t>
      </w:r>
    </w:p>
    <w:p w14:paraId="4456FF91" w14:textId="77777777" w:rsidR="0096375B" w:rsidRPr="00C216FD" w:rsidRDefault="0096375B" w:rsidP="0096375B">
      <w:pPr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sz w:val="22"/>
          <w:szCs w:val="22"/>
        </w:rPr>
        <w:t xml:space="preserve">............................................................... </w:t>
      </w:r>
    </w:p>
    <w:p w14:paraId="3C02F715" w14:textId="097B5666" w:rsidR="0096375B" w:rsidRPr="00C216FD" w:rsidRDefault="00FB7FCD" w:rsidP="00FB7FCD">
      <w:pPr>
        <w:ind w:right="5951"/>
        <w:jc w:val="center"/>
        <w:rPr>
          <w:rFonts w:ascii="Arial" w:hAnsi="Arial" w:cs="Arial"/>
          <w:i/>
          <w:iCs/>
        </w:rPr>
      </w:pPr>
      <w:r w:rsidRPr="00C216FD">
        <w:rPr>
          <w:rFonts w:ascii="Arial" w:hAnsi="Arial" w:cs="Arial"/>
          <w:i/>
          <w:iCs/>
        </w:rPr>
        <w:t>pełna nazwa i adres</w:t>
      </w:r>
      <w:r w:rsidR="00C216FD" w:rsidRPr="00C216FD">
        <w:rPr>
          <w:rFonts w:ascii="Arial" w:hAnsi="Arial" w:cs="Arial"/>
          <w:i/>
          <w:iCs/>
        </w:rPr>
        <w:t xml:space="preserve"> </w:t>
      </w:r>
      <w:r w:rsidR="0096375B" w:rsidRPr="00C216FD">
        <w:rPr>
          <w:rFonts w:ascii="Arial" w:hAnsi="Arial" w:cs="Arial"/>
          <w:i/>
          <w:iCs/>
        </w:rPr>
        <w:t>wykonawcy lub wykonawców ubiegających się</w:t>
      </w:r>
      <w:r w:rsidR="00C216FD" w:rsidRPr="00C216FD">
        <w:rPr>
          <w:rFonts w:ascii="Arial" w:hAnsi="Arial" w:cs="Arial"/>
          <w:i/>
          <w:iCs/>
        </w:rPr>
        <w:t xml:space="preserve"> </w:t>
      </w:r>
      <w:r w:rsidR="0096375B" w:rsidRPr="00C216FD">
        <w:rPr>
          <w:rFonts w:ascii="Arial" w:hAnsi="Arial" w:cs="Arial"/>
          <w:i/>
          <w:iCs/>
        </w:rPr>
        <w:t>wspólnie o udzielenie zamówienia</w:t>
      </w:r>
    </w:p>
    <w:p w14:paraId="58CDBB97" w14:textId="1D492BEE" w:rsidR="0096375B" w:rsidRPr="009416F1" w:rsidRDefault="0096375B" w:rsidP="00C21A4E">
      <w:pPr>
        <w:pStyle w:val="Tytu"/>
        <w:spacing w:line="240" w:lineRule="auto"/>
        <w:ind w:firstLine="5103"/>
        <w:jc w:val="left"/>
        <w:rPr>
          <w:rFonts w:ascii="Arial" w:hAnsi="Arial" w:cs="Arial"/>
          <w:szCs w:val="24"/>
        </w:rPr>
      </w:pPr>
      <w:r w:rsidRPr="009416F1">
        <w:rPr>
          <w:rFonts w:ascii="Arial" w:hAnsi="Arial" w:cs="Arial"/>
          <w:szCs w:val="24"/>
        </w:rPr>
        <w:t xml:space="preserve">Państwowe  Gospodarstwo  Leśne </w:t>
      </w:r>
    </w:p>
    <w:p w14:paraId="67A27D53" w14:textId="77777777" w:rsidR="0096375B" w:rsidRPr="009416F1" w:rsidRDefault="0096375B" w:rsidP="00C21A4E">
      <w:pPr>
        <w:pStyle w:val="Tytu"/>
        <w:spacing w:line="240" w:lineRule="auto"/>
        <w:ind w:firstLine="5103"/>
        <w:jc w:val="left"/>
        <w:rPr>
          <w:rFonts w:ascii="Arial" w:hAnsi="Arial" w:cs="Arial"/>
          <w:szCs w:val="24"/>
        </w:rPr>
      </w:pPr>
      <w:r w:rsidRPr="009416F1">
        <w:rPr>
          <w:rFonts w:ascii="Arial" w:hAnsi="Arial" w:cs="Arial"/>
          <w:szCs w:val="24"/>
        </w:rPr>
        <w:t xml:space="preserve">Lasy  Państwowe </w:t>
      </w:r>
    </w:p>
    <w:p w14:paraId="5FAEC173" w14:textId="53EB3AF3" w:rsidR="0096375B" w:rsidRPr="009416F1" w:rsidRDefault="0096375B" w:rsidP="00C21A4E">
      <w:pPr>
        <w:pStyle w:val="Tytu"/>
        <w:spacing w:line="240" w:lineRule="auto"/>
        <w:ind w:firstLine="5103"/>
        <w:jc w:val="left"/>
        <w:rPr>
          <w:rFonts w:ascii="Arial" w:hAnsi="Arial" w:cs="Arial"/>
          <w:szCs w:val="24"/>
        </w:rPr>
      </w:pPr>
      <w:r w:rsidRPr="009416F1">
        <w:rPr>
          <w:rFonts w:ascii="Arial" w:hAnsi="Arial" w:cs="Arial"/>
          <w:szCs w:val="24"/>
        </w:rPr>
        <w:t xml:space="preserve">Nadleśnictwo  </w:t>
      </w:r>
      <w:r w:rsidR="00C216FD" w:rsidRPr="009416F1">
        <w:rPr>
          <w:rFonts w:ascii="Arial" w:hAnsi="Arial" w:cs="Arial"/>
          <w:szCs w:val="24"/>
        </w:rPr>
        <w:t>Chrzanów</w:t>
      </w:r>
      <w:r w:rsidRPr="009416F1">
        <w:rPr>
          <w:rFonts w:ascii="Arial" w:hAnsi="Arial" w:cs="Arial"/>
          <w:szCs w:val="24"/>
        </w:rPr>
        <w:t xml:space="preserve"> </w:t>
      </w:r>
    </w:p>
    <w:p w14:paraId="50CBEF4E" w14:textId="77777777" w:rsidR="009416F1" w:rsidRPr="009416F1" w:rsidRDefault="0096375B" w:rsidP="009416F1">
      <w:pPr>
        <w:pStyle w:val="Tytu"/>
        <w:spacing w:line="240" w:lineRule="auto"/>
        <w:ind w:firstLine="5103"/>
        <w:jc w:val="left"/>
        <w:rPr>
          <w:rFonts w:ascii="Arial" w:hAnsi="Arial" w:cs="Arial"/>
          <w:szCs w:val="24"/>
        </w:rPr>
      </w:pPr>
      <w:r w:rsidRPr="009416F1">
        <w:rPr>
          <w:rFonts w:ascii="Arial" w:hAnsi="Arial" w:cs="Arial"/>
          <w:szCs w:val="24"/>
        </w:rPr>
        <w:t xml:space="preserve">ul. </w:t>
      </w:r>
      <w:r w:rsidR="00C216FD" w:rsidRPr="009416F1">
        <w:rPr>
          <w:rFonts w:ascii="Arial" w:hAnsi="Arial" w:cs="Arial"/>
          <w:szCs w:val="24"/>
        </w:rPr>
        <w:t>Oświęcimska 31</w:t>
      </w:r>
      <w:r w:rsidR="00EB7394" w:rsidRPr="009416F1">
        <w:rPr>
          <w:rFonts w:ascii="Arial" w:hAnsi="Arial" w:cs="Arial"/>
          <w:szCs w:val="24"/>
        </w:rPr>
        <w:t xml:space="preserve">, </w:t>
      </w:r>
    </w:p>
    <w:p w14:paraId="653907CD" w14:textId="675C08D6" w:rsidR="009416F1" w:rsidRPr="009416F1" w:rsidRDefault="009416F1" w:rsidP="009416F1">
      <w:pPr>
        <w:pStyle w:val="Tytu"/>
        <w:spacing w:line="240" w:lineRule="auto"/>
        <w:ind w:firstLine="5103"/>
        <w:jc w:val="left"/>
        <w:rPr>
          <w:rFonts w:ascii="Arial" w:hAnsi="Arial" w:cs="Arial"/>
          <w:b w:val="0"/>
          <w:bCs/>
          <w:szCs w:val="24"/>
        </w:rPr>
      </w:pPr>
      <w:r w:rsidRPr="009416F1">
        <w:rPr>
          <w:rFonts w:ascii="Arial" w:hAnsi="Arial" w:cs="Arial"/>
          <w:bCs/>
          <w:szCs w:val="24"/>
        </w:rPr>
        <w:t>32-500  CHRZANÓW</w:t>
      </w:r>
    </w:p>
    <w:p w14:paraId="58E6FF29" w14:textId="77777777" w:rsidR="00323DDC" w:rsidRPr="009416F1" w:rsidRDefault="00323DDC" w:rsidP="00C21A4E">
      <w:pPr>
        <w:ind w:firstLine="5103"/>
        <w:rPr>
          <w:rFonts w:ascii="Arial" w:hAnsi="Arial" w:cs="Arial"/>
          <w:b/>
          <w:sz w:val="24"/>
          <w:szCs w:val="24"/>
        </w:rPr>
      </w:pPr>
    </w:p>
    <w:p w14:paraId="13F91180" w14:textId="77777777" w:rsidR="005B5F73" w:rsidRDefault="005B5F73" w:rsidP="00C21A4E">
      <w:pPr>
        <w:ind w:firstLine="5103"/>
        <w:rPr>
          <w:rFonts w:ascii="Arial" w:hAnsi="Arial" w:cs="Arial"/>
          <w:b/>
          <w:sz w:val="22"/>
          <w:szCs w:val="22"/>
        </w:rPr>
      </w:pPr>
    </w:p>
    <w:p w14:paraId="7946A318" w14:textId="77777777" w:rsidR="0096375B" w:rsidRPr="00C216FD" w:rsidRDefault="0096375B" w:rsidP="0096375B">
      <w:pPr>
        <w:keepNext/>
        <w:ind w:left="360"/>
        <w:jc w:val="center"/>
        <w:outlineLvl w:val="8"/>
        <w:rPr>
          <w:rFonts w:ascii="Arial" w:hAnsi="Arial" w:cs="Arial"/>
          <w:b/>
          <w:sz w:val="28"/>
          <w:szCs w:val="28"/>
        </w:rPr>
      </w:pPr>
      <w:r w:rsidRPr="00C216FD">
        <w:rPr>
          <w:rFonts w:ascii="Arial" w:hAnsi="Arial" w:cs="Arial"/>
          <w:b/>
          <w:sz w:val="28"/>
          <w:szCs w:val="28"/>
        </w:rPr>
        <w:t>FORMULARZ   OFERTY</w:t>
      </w:r>
    </w:p>
    <w:p w14:paraId="25EBC0DD" w14:textId="2009D893" w:rsidR="000E6F94" w:rsidRPr="00C216FD" w:rsidRDefault="000E6F94" w:rsidP="0096375B">
      <w:pPr>
        <w:rPr>
          <w:rFonts w:ascii="Arial" w:hAnsi="Arial" w:cs="Arial"/>
          <w:sz w:val="22"/>
          <w:szCs w:val="22"/>
        </w:rPr>
      </w:pPr>
    </w:p>
    <w:p w14:paraId="60529C8D" w14:textId="35CAE6C7" w:rsidR="0096375B" w:rsidRPr="00C216FD" w:rsidRDefault="0096375B" w:rsidP="0096375B">
      <w:pPr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sz w:val="22"/>
          <w:szCs w:val="22"/>
        </w:rPr>
        <w:t xml:space="preserve">Ja / My, niżej podpisany/i </w:t>
      </w:r>
      <w:r w:rsidR="00EB7394" w:rsidRPr="00C216FD">
        <w:rPr>
          <w:rFonts w:ascii="Arial" w:hAnsi="Arial" w:cs="Arial"/>
          <w:sz w:val="22"/>
          <w:szCs w:val="22"/>
        </w:rPr>
        <w:t xml:space="preserve"> </w:t>
      </w:r>
      <w:r w:rsidRPr="00C216FD">
        <w:rPr>
          <w:rFonts w:ascii="Arial" w:hAnsi="Arial" w:cs="Arial"/>
          <w:sz w:val="22"/>
          <w:szCs w:val="22"/>
        </w:rPr>
        <w:t>………….……………………</w:t>
      </w:r>
      <w:r w:rsidR="00EB7394" w:rsidRPr="00C216FD">
        <w:rPr>
          <w:rFonts w:ascii="Arial" w:hAnsi="Arial" w:cs="Arial"/>
          <w:sz w:val="22"/>
          <w:szCs w:val="22"/>
        </w:rPr>
        <w:t>.................</w:t>
      </w:r>
      <w:r w:rsidRPr="00C216FD">
        <w:rPr>
          <w:rFonts w:ascii="Arial" w:hAnsi="Arial" w:cs="Arial"/>
          <w:sz w:val="22"/>
          <w:szCs w:val="22"/>
        </w:rPr>
        <w:t>……………….................</w:t>
      </w:r>
    </w:p>
    <w:p w14:paraId="2057E5A6" w14:textId="77777777" w:rsidR="00C216FD" w:rsidRPr="00C216FD" w:rsidRDefault="00C216FD" w:rsidP="0096375B">
      <w:pPr>
        <w:rPr>
          <w:rFonts w:ascii="Arial" w:hAnsi="Arial" w:cs="Arial"/>
          <w:sz w:val="22"/>
          <w:szCs w:val="22"/>
        </w:rPr>
      </w:pPr>
    </w:p>
    <w:p w14:paraId="5C4CA4E3" w14:textId="77777777" w:rsidR="0096375B" w:rsidRPr="00C216FD" w:rsidRDefault="0096375B" w:rsidP="0096375B">
      <w:pPr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sz w:val="22"/>
          <w:szCs w:val="22"/>
        </w:rPr>
        <w:t xml:space="preserve">działając w imieniu i na rzecz: </w:t>
      </w:r>
    </w:p>
    <w:p w14:paraId="035E863D" w14:textId="77777777" w:rsidR="0096375B" w:rsidRPr="00C216FD" w:rsidRDefault="0096375B" w:rsidP="0096375B">
      <w:pPr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5C50899B" w14:textId="77777777" w:rsidR="0096375B" w:rsidRPr="00C216FD" w:rsidRDefault="0096375B" w:rsidP="0096375B">
      <w:pPr>
        <w:jc w:val="center"/>
        <w:rPr>
          <w:rFonts w:ascii="Arial" w:hAnsi="Arial" w:cs="Arial"/>
        </w:rPr>
      </w:pPr>
      <w:r w:rsidRPr="00C216FD">
        <w:rPr>
          <w:rFonts w:ascii="Arial" w:hAnsi="Arial" w:cs="Arial"/>
          <w:i/>
        </w:rPr>
        <w:t>(pełna nazwa wykonawcy</w:t>
      </w:r>
      <w:r w:rsidRPr="00C216FD">
        <w:rPr>
          <w:rFonts w:ascii="Arial" w:hAnsi="Arial" w:cs="Arial"/>
        </w:rPr>
        <w:t xml:space="preserve"> )</w:t>
      </w:r>
    </w:p>
    <w:p w14:paraId="18BBE909" w14:textId="5BAE2B65" w:rsidR="0096375B" w:rsidRPr="00C216FD" w:rsidRDefault="0096375B" w:rsidP="0096375B">
      <w:pPr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7BE7BD0E" w14:textId="77777777" w:rsidR="0096375B" w:rsidRPr="00C216FD" w:rsidRDefault="0096375B" w:rsidP="0096375B">
      <w:pPr>
        <w:jc w:val="center"/>
        <w:rPr>
          <w:rFonts w:ascii="Arial" w:hAnsi="Arial" w:cs="Arial"/>
        </w:rPr>
      </w:pPr>
      <w:r w:rsidRPr="00C216FD">
        <w:rPr>
          <w:rFonts w:ascii="Arial" w:hAnsi="Arial" w:cs="Arial"/>
        </w:rPr>
        <w:t>(</w:t>
      </w:r>
      <w:r w:rsidRPr="00C216FD">
        <w:rPr>
          <w:rFonts w:ascii="Arial" w:hAnsi="Arial" w:cs="Arial"/>
          <w:i/>
        </w:rPr>
        <w:t>adres siedziby wykonawcy</w:t>
      </w:r>
      <w:r w:rsidRPr="00C216FD">
        <w:rPr>
          <w:rFonts w:ascii="Arial" w:hAnsi="Arial" w:cs="Arial"/>
        </w:rPr>
        <w:t xml:space="preserve"> )</w:t>
      </w:r>
    </w:p>
    <w:p w14:paraId="044CCA89" w14:textId="77777777" w:rsidR="0096375B" w:rsidRDefault="0096375B" w:rsidP="0096375B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8803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8"/>
        <w:gridCol w:w="299"/>
        <w:gridCol w:w="298"/>
        <w:gridCol w:w="298"/>
        <w:gridCol w:w="299"/>
        <w:gridCol w:w="299"/>
        <w:gridCol w:w="298"/>
      </w:tblGrid>
      <w:tr w:rsidR="00C91363" w:rsidRPr="00C216FD" w14:paraId="5F39DE8C" w14:textId="77777777" w:rsidTr="00C9136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1029468" w14:textId="17603D15" w:rsidR="00C91363" w:rsidRPr="00C216FD" w:rsidRDefault="00C91363" w:rsidP="006F7E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216FD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1AD2" w14:textId="77777777" w:rsidR="00C91363" w:rsidRPr="00C216FD" w:rsidRDefault="00C91363" w:rsidP="006F7EF1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B73D" w14:textId="77777777" w:rsidR="00C91363" w:rsidRPr="00C216FD" w:rsidRDefault="00C91363" w:rsidP="006F7EF1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8DE8" w14:textId="77777777" w:rsidR="00C91363" w:rsidRPr="00C216FD" w:rsidRDefault="00C91363" w:rsidP="006F7EF1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C297" w14:textId="77777777" w:rsidR="00C91363" w:rsidRPr="00C216FD" w:rsidRDefault="00C91363" w:rsidP="006F7EF1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F55F" w14:textId="77777777" w:rsidR="00C91363" w:rsidRPr="00C216FD" w:rsidRDefault="00C91363" w:rsidP="006F7EF1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012D" w14:textId="77777777" w:rsidR="00C91363" w:rsidRPr="00C216FD" w:rsidRDefault="00C91363" w:rsidP="006F7EF1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CFA6" w14:textId="77777777" w:rsidR="00C91363" w:rsidRPr="00C216FD" w:rsidRDefault="00C91363" w:rsidP="006F7EF1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E4E6" w14:textId="77777777" w:rsidR="00C91363" w:rsidRPr="00C216FD" w:rsidRDefault="00C91363" w:rsidP="006F7EF1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74457" w14:textId="77777777" w:rsidR="00C91363" w:rsidRPr="00C216FD" w:rsidRDefault="00C91363" w:rsidP="006F7EF1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  <w:r w:rsidRPr="00C216FD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B58FF4" w14:textId="77777777" w:rsidR="00C91363" w:rsidRPr="00C216FD" w:rsidRDefault="00C91363" w:rsidP="006F7EF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216FD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             </w:t>
            </w:r>
            <w:r w:rsidRPr="00C216FD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4F05" w14:textId="77777777" w:rsidR="00C91363" w:rsidRPr="00C216FD" w:rsidRDefault="00C91363" w:rsidP="006F7EF1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4250" w14:textId="77777777" w:rsidR="00C91363" w:rsidRPr="00C216FD" w:rsidRDefault="00C91363" w:rsidP="006F7EF1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EC8D" w14:textId="77777777" w:rsidR="00C91363" w:rsidRPr="00C216FD" w:rsidRDefault="00C91363" w:rsidP="006F7EF1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BEE7" w14:textId="77777777" w:rsidR="00C91363" w:rsidRPr="00C216FD" w:rsidRDefault="00C91363" w:rsidP="006F7EF1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62EE" w14:textId="77777777" w:rsidR="00C91363" w:rsidRPr="00C216FD" w:rsidRDefault="00C91363" w:rsidP="006F7EF1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3B73" w14:textId="77777777" w:rsidR="00C91363" w:rsidRPr="00C216FD" w:rsidRDefault="00C91363" w:rsidP="006F7EF1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17CC" w14:textId="77777777" w:rsidR="00C91363" w:rsidRPr="00C216FD" w:rsidRDefault="00C91363" w:rsidP="006F7EF1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DA22" w14:textId="77777777" w:rsidR="00C91363" w:rsidRPr="00C216FD" w:rsidRDefault="00C91363" w:rsidP="006F7EF1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0CAD" w14:textId="77777777" w:rsidR="00C91363" w:rsidRPr="00C216FD" w:rsidRDefault="00C91363" w:rsidP="006F7EF1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2A42" w14:textId="77777777" w:rsidR="00C91363" w:rsidRPr="00C216FD" w:rsidRDefault="00C91363" w:rsidP="006F7EF1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</w:tr>
    </w:tbl>
    <w:p w14:paraId="66B5ECB0" w14:textId="77777777" w:rsidR="00C7763C" w:rsidRDefault="00C7763C" w:rsidP="00DD05CF">
      <w:pPr>
        <w:spacing w:before="120"/>
        <w:rPr>
          <w:rFonts w:ascii="Arial" w:hAnsi="Arial" w:cs="Arial"/>
          <w:b/>
          <w:sz w:val="22"/>
          <w:szCs w:val="22"/>
          <w:lang w:val="en-US"/>
        </w:rPr>
      </w:pPr>
    </w:p>
    <w:p w14:paraId="1C0B0D85" w14:textId="4D699640" w:rsidR="0096375B" w:rsidRPr="00C216FD" w:rsidRDefault="0096375B" w:rsidP="00DD05CF">
      <w:pPr>
        <w:spacing w:before="120"/>
        <w:rPr>
          <w:rFonts w:ascii="Arial" w:hAnsi="Arial" w:cs="Arial"/>
          <w:b/>
          <w:sz w:val="22"/>
          <w:szCs w:val="22"/>
          <w:lang w:val="en-US"/>
        </w:rPr>
      </w:pPr>
      <w:r w:rsidRPr="00C216FD">
        <w:rPr>
          <w:rFonts w:ascii="Arial" w:hAnsi="Arial" w:cs="Arial"/>
          <w:b/>
          <w:sz w:val="22"/>
          <w:szCs w:val="22"/>
          <w:lang w:val="en-US"/>
        </w:rPr>
        <w:t xml:space="preserve">Tel. </w:t>
      </w:r>
      <w:r w:rsidRPr="00C216FD">
        <w:rPr>
          <w:rFonts w:ascii="Arial" w:hAnsi="Arial" w:cs="Arial"/>
          <w:sz w:val="22"/>
          <w:szCs w:val="22"/>
          <w:lang w:val="en-US"/>
        </w:rPr>
        <w:t>……………………………</w:t>
      </w:r>
      <w:r w:rsidRPr="00C216FD">
        <w:rPr>
          <w:rFonts w:ascii="Arial" w:hAnsi="Arial" w:cs="Arial"/>
          <w:b/>
          <w:sz w:val="22"/>
          <w:szCs w:val="22"/>
          <w:lang w:val="en-US"/>
        </w:rPr>
        <w:t>,</w:t>
      </w:r>
      <w:r w:rsidR="008B043C" w:rsidRPr="00C216FD">
        <w:rPr>
          <w:rFonts w:ascii="Arial" w:hAnsi="Arial" w:cs="Arial"/>
          <w:b/>
          <w:sz w:val="22"/>
          <w:szCs w:val="22"/>
          <w:lang w:val="en-US"/>
        </w:rPr>
        <w:tab/>
      </w:r>
      <w:r w:rsidR="00862A5B" w:rsidRPr="00C216FD">
        <w:rPr>
          <w:rFonts w:ascii="Arial" w:hAnsi="Arial" w:cs="Arial"/>
          <w:b/>
          <w:sz w:val="22"/>
          <w:szCs w:val="22"/>
          <w:lang w:val="en-US"/>
        </w:rPr>
        <w:tab/>
      </w:r>
      <w:r w:rsidRPr="00C216FD">
        <w:rPr>
          <w:rFonts w:ascii="Arial" w:hAnsi="Arial" w:cs="Arial"/>
          <w:b/>
          <w:sz w:val="22"/>
          <w:szCs w:val="22"/>
          <w:lang w:val="en-US"/>
        </w:rPr>
        <w:t xml:space="preserve">Adres e-mail:  </w:t>
      </w:r>
      <w:r w:rsidRPr="00C216FD">
        <w:rPr>
          <w:rFonts w:ascii="Arial" w:hAnsi="Arial" w:cs="Arial"/>
          <w:sz w:val="22"/>
          <w:szCs w:val="22"/>
          <w:lang w:val="en-US"/>
        </w:rPr>
        <w:t xml:space="preserve">...................................................... </w:t>
      </w:r>
    </w:p>
    <w:p w14:paraId="6F1268A7" w14:textId="30D7ADF3" w:rsidR="000E60F3" w:rsidRPr="00C216FD" w:rsidRDefault="000E60F3" w:rsidP="001E1024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sz w:val="22"/>
          <w:szCs w:val="22"/>
          <w:lang w:val="en-US"/>
        </w:rPr>
      </w:pPr>
    </w:p>
    <w:p w14:paraId="3045B77E" w14:textId="30351E6D" w:rsidR="000021A3" w:rsidRDefault="000021A3" w:rsidP="00862A5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sz w:val="22"/>
          <w:szCs w:val="22"/>
        </w:rPr>
        <w:t xml:space="preserve">Składając ofertę w postępowaniu prowadzonym w trybie </w:t>
      </w:r>
      <w:r w:rsidR="00FB7FCD" w:rsidRPr="00C216FD">
        <w:rPr>
          <w:rFonts w:ascii="Arial" w:hAnsi="Arial" w:cs="Arial"/>
          <w:sz w:val="22"/>
          <w:szCs w:val="22"/>
        </w:rPr>
        <w:t xml:space="preserve">podstawowym </w:t>
      </w:r>
      <w:r w:rsidR="009865A3" w:rsidRPr="00C216FD">
        <w:rPr>
          <w:rFonts w:ascii="Arial" w:hAnsi="Arial" w:cs="Arial"/>
          <w:sz w:val="22"/>
          <w:szCs w:val="22"/>
        </w:rPr>
        <w:t>be</w:t>
      </w:r>
      <w:r w:rsidR="00D92CD8" w:rsidRPr="00C216FD">
        <w:rPr>
          <w:rFonts w:ascii="Arial" w:hAnsi="Arial" w:cs="Arial"/>
          <w:sz w:val="22"/>
          <w:szCs w:val="22"/>
        </w:rPr>
        <w:t xml:space="preserve">z negocjacji </w:t>
      </w:r>
      <w:r w:rsidRPr="00C216FD">
        <w:rPr>
          <w:rFonts w:ascii="Arial" w:hAnsi="Arial" w:cs="Arial"/>
          <w:sz w:val="22"/>
          <w:szCs w:val="22"/>
        </w:rPr>
        <w:t xml:space="preserve">(Znak sprawy </w:t>
      </w:r>
      <w:r w:rsidR="00D92CD8" w:rsidRPr="00C216FD">
        <w:rPr>
          <w:rFonts w:ascii="Arial" w:hAnsi="Arial" w:cs="Arial"/>
          <w:b/>
          <w:bCs/>
          <w:sz w:val="22"/>
          <w:szCs w:val="22"/>
        </w:rPr>
        <w:t>S.</w:t>
      </w:r>
      <w:r w:rsidRPr="00C216FD">
        <w:rPr>
          <w:rFonts w:ascii="Arial" w:hAnsi="Arial" w:cs="Arial"/>
          <w:b/>
          <w:bCs/>
          <w:sz w:val="22"/>
          <w:szCs w:val="22"/>
        </w:rPr>
        <w:t>270</w:t>
      </w:r>
      <w:r w:rsidR="008B043C" w:rsidRPr="00C216FD">
        <w:rPr>
          <w:rFonts w:ascii="Arial" w:hAnsi="Arial" w:cs="Arial"/>
          <w:b/>
          <w:bCs/>
          <w:sz w:val="22"/>
          <w:szCs w:val="22"/>
        </w:rPr>
        <w:t>.</w:t>
      </w:r>
      <w:r w:rsidR="00C216FD" w:rsidRPr="00C216FD">
        <w:rPr>
          <w:rFonts w:ascii="Arial" w:hAnsi="Arial" w:cs="Arial"/>
          <w:b/>
          <w:bCs/>
          <w:sz w:val="22"/>
          <w:szCs w:val="22"/>
        </w:rPr>
        <w:t>7</w:t>
      </w:r>
      <w:r w:rsidR="00B95079" w:rsidRPr="00C216FD">
        <w:rPr>
          <w:rFonts w:ascii="Arial" w:hAnsi="Arial" w:cs="Arial"/>
          <w:b/>
          <w:bCs/>
          <w:sz w:val="22"/>
          <w:szCs w:val="22"/>
        </w:rPr>
        <w:t>.20</w:t>
      </w:r>
      <w:r w:rsidR="00652F40" w:rsidRPr="00C216FD">
        <w:rPr>
          <w:rFonts w:ascii="Arial" w:hAnsi="Arial" w:cs="Arial"/>
          <w:b/>
          <w:bCs/>
          <w:sz w:val="22"/>
          <w:szCs w:val="22"/>
        </w:rPr>
        <w:t>2</w:t>
      </w:r>
      <w:r w:rsidR="00EB7394" w:rsidRPr="00C216FD">
        <w:rPr>
          <w:rFonts w:ascii="Arial" w:hAnsi="Arial" w:cs="Arial"/>
          <w:b/>
          <w:bCs/>
          <w:sz w:val="22"/>
          <w:szCs w:val="22"/>
        </w:rPr>
        <w:t>5</w:t>
      </w:r>
      <w:r w:rsidRPr="00C216FD">
        <w:rPr>
          <w:rFonts w:ascii="Arial" w:hAnsi="Arial" w:cs="Arial"/>
          <w:sz w:val="22"/>
          <w:szCs w:val="22"/>
        </w:rPr>
        <w:t xml:space="preserve">) na roboty budowlane pn. </w:t>
      </w:r>
      <w:bookmarkStart w:id="0" w:name="_Hlk71744969"/>
      <w:bookmarkStart w:id="1" w:name="_Hlk106825693"/>
      <w:r w:rsidR="00C216FD" w:rsidRPr="00C216FD">
        <w:rPr>
          <w:rFonts w:ascii="Arial" w:hAnsi="Arial" w:cs="Arial"/>
          <w:i/>
          <w:iCs/>
          <w:sz w:val="22"/>
          <w:szCs w:val="22"/>
        </w:rPr>
        <w:t>Remonty nawierzchni dróg leśnych na terenie Nadleśnictwa Chrzanów</w:t>
      </w:r>
      <w:bookmarkEnd w:id="0"/>
      <w:r w:rsidR="00F10846" w:rsidRPr="00C216FD">
        <w:rPr>
          <w:rFonts w:ascii="Arial" w:hAnsi="Arial" w:cs="Arial"/>
          <w:bCs/>
          <w:iCs/>
          <w:sz w:val="22"/>
          <w:szCs w:val="22"/>
        </w:rPr>
        <w:t xml:space="preserve"> </w:t>
      </w:r>
      <w:bookmarkEnd w:id="1"/>
      <w:r w:rsidRPr="00C216FD">
        <w:rPr>
          <w:rFonts w:ascii="Arial" w:hAnsi="Arial" w:cs="Arial"/>
          <w:bCs/>
          <w:iCs/>
          <w:sz w:val="22"/>
          <w:szCs w:val="22"/>
        </w:rPr>
        <w:t>oferuję</w:t>
      </w:r>
      <w:r w:rsidRPr="00C216FD">
        <w:rPr>
          <w:rFonts w:ascii="Arial" w:hAnsi="Arial" w:cs="Arial"/>
          <w:sz w:val="22"/>
          <w:szCs w:val="22"/>
        </w:rPr>
        <w:t>/my wykonanie przedmiotu zamówienia w</w:t>
      </w:r>
      <w:r w:rsidR="0042534F" w:rsidRPr="00C216FD">
        <w:rPr>
          <w:rFonts w:ascii="Arial" w:hAnsi="Arial" w:cs="Arial"/>
          <w:sz w:val="22"/>
          <w:szCs w:val="22"/>
        </w:rPr>
        <w:t xml:space="preserve"> </w:t>
      </w:r>
      <w:r w:rsidRPr="00C216FD">
        <w:rPr>
          <w:rFonts w:ascii="Arial" w:hAnsi="Arial" w:cs="Arial"/>
          <w:sz w:val="22"/>
          <w:szCs w:val="22"/>
        </w:rPr>
        <w:t xml:space="preserve">pełnym rzeczowym zakresie objętym </w:t>
      </w:r>
      <w:r w:rsidRPr="00C216FD">
        <w:rPr>
          <w:rFonts w:ascii="Arial" w:hAnsi="Arial" w:cs="Arial"/>
          <w:i/>
          <w:sz w:val="22"/>
          <w:szCs w:val="22"/>
        </w:rPr>
        <w:t xml:space="preserve">Specyfikacją Warunków Zamówienia </w:t>
      </w:r>
      <w:r w:rsidRPr="00C216FD">
        <w:rPr>
          <w:rFonts w:ascii="Arial" w:hAnsi="Arial" w:cs="Arial"/>
          <w:sz w:val="22"/>
          <w:szCs w:val="22"/>
        </w:rPr>
        <w:t>na następujących warunkach:</w:t>
      </w:r>
    </w:p>
    <w:p w14:paraId="5AAD7016" w14:textId="77777777" w:rsidR="005B5F73" w:rsidRPr="00C216FD" w:rsidRDefault="005B5F73" w:rsidP="00862A5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i/>
          <w:sz w:val="22"/>
          <w:szCs w:val="22"/>
        </w:rPr>
      </w:pPr>
    </w:p>
    <w:p w14:paraId="13F16EF3" w14:textId="56DE78E5" w:rsidR="00B43686" w:rsidRPr="00C216FD" w:rsidRDefault="0096375B" w:rsidP="00862A5B">
      <w:pPr>
        <w:pStyle w:val="Akapitzlist"/>
        <w:numPr>
          <w:ilvl w:val="0"/>
          <w:numId w:val="35"/>
        </w:numPr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C216FD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C216FD">
        <w:rPr>
          <w:rFonts w:ascii="Arial" w:hAnsi="Arial" w:cs="Arial"/>
          <w:sz w:val="22"/>
          <w:szCs w:val="22"/>
        </w:rPr>
        <w:t xml:space="preserve">ferujemy </w:t>
      </w:r>
      <w:r w:rsidR="00B43686" w:rsidRPr="00C216FD">
        <w:rPr>
          <w:rFonts w:ascii="Arial" w:hAnsi="Arial" w:cs="Arial"/>
          <w:sz w:val="22"/>
          <w:szCs w:val="22"/>
        </w:rPr>
        <w:t>wykonanie przedmiotu zamówienia objętego postępowaniem za cenę:</w:t>
      </w:r>
    </w:p>
    <w:p w14:paraId="420D4C5B" w14:textId="77777777" w:rsidR="001B0468" w:rsidRPr="00C216FD" w:rsidRDefault="001B0468" w:rsidP="00862A5B">
      <w:pPr>
        <w:pStyle w:val="Akapitzlist"/>
        <w:spacing w:before="120"/>
        <w:ind w:left="426"/>
        <w:contextualSpacing w:val="0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4820"/>
        <w:gridCol w:w="1701"/>
        <w:gridCol w:w="1526"/>
        <w:gridCol w:w="1592"/>
      </w:tblGrid>
      <w:tr w:rsidR="001B0468" w:rsidRPr="00C216FD" w14:paraId="09D8DA75" w14:textId="77777777" w:rsidTr="00EB7394">
        <w:tc>
          <w:tcPr>
            <w:tcW w:w="4820" w:type="dxa"/>
          </w:tcPr>
          <w:p w14:paraId="564EC830" w14:textId="77777777" w:rsidR="001B0468" w:rsidRPr="00C216FD" w:rsidRDefault="001B0468" w:rsidP="00141198">
            <w:pPr>
              <w:pStyle w:val="Tekstpodstawowy"/>
              <w:ind w:left="56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216FD">
              <w:rPr>
                <w:rFonts w:ascii="Arial" w:hAnsi="Arial" w:cs="Arial"/>
                <w:b w:val="0"/>
                <w:sz w:val="20"/>
              </w:rPr>
              <w:t>Część zamówienia, na którą składana jest oferta</w:t>
            </w:r>
          </w:p>
        </w:tc>
        <w:tc>
          <w:tcPr>
            <w:tcW w:w="1701" w:type="dxa"/>
          </w:tcPr>
          <w:p w14:paraId="2762B381" w14:textId="5B61FEF2" w:rsidR="001B0468" w:rsidRPr="00C216FD" w:rsidRDefault="001B0468" w:rsidP="00141198">
            <w:pPr>
              <w:pStyle w:val="Tekstpodstawowy"/>
              <w:jc w:val="center"/>
              <w:rPr>
                <w:rFonts w:ascii="Arial" w:hAnsi="Arial" w:cs="Arial"/>
                <w:b w:val="0"/>
                <w:sz w:val="20"/>
              </w:rPr>
            </w:pPr>
            <w:r w:rsidRPr="00C216FD">
              <w:rPr>
                <w:rFonts w:ascii="Arial" w:hAnsi="Arial" w:cs="Arial"/>
                <w:b w:val="0"/>
                <w:sz w:val="20"/>
              </w:rPr>
              <w:t xml:space="preserve">Wartość </w:t>
            </w:r>
            <w:r w:rsidR="003B6E15" w:rsidRPr="00C216FD">
              <w:rPr>
                <w:rFonts w:ascii="Arial" w:hAnsi="Arial" w:cs="Arial"/>
                <w:b w:val="0"/>
                <w:sz w:val="20"/>
              </w:rPr>
              <w:t xml:space="preserve">oferty </w:t>
            </w:r>
            <w:r w:rsidRPr="00C216FD">
              <w:rPr>
                <w:rFonts w:ascii="Arial" w:hAnsi="Arial" w:cs="Arial"/>
                <w:b w:val="0"/>
                <w:sz w:val="20"/>
              </w:rPr>
              <w:t>netto złotych</w:t>
            </w:r>
          </w:p>
          <w:p w14:paraId="108D1C14" w14:textId="77777777" w:rsidR="001B0468" w:rsidRPr="00C216FD" w:rsidRDefault="001B0468" w:rsidP="00141198">
            <w:pPr>
              <w:pStyle w:val="Tekstpodstawowy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26" w:type="dxa"/>
          </w:tcPr>
          <w:p w14:paraId="107AF84C" w14:textId="77777777" w:rsidR="001B0468" w:rsidRPr="00C216FD" w:rsidRDefault="001B0468" w:rsidP="00C216FD">
            <w:pPr>
              <w:pStyle w:val="Tekstpodstawowy"/>
              <w:ind w:left="-103" w:right="-13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216FD">
              <w:rPr>
                <w:rFonts w:ascii="Arial" w:hAnsi="Arial" w:cs="Arial"/>
                <w:b w:val="0"/>
                <w:sz w:val="20"/>
              </w:rPr>
              <w:t>Stawka podatku VAT (%)</w:t>
            </w:r>
          </w:p>
          <w:p w14:paraId="58942498" w14:textId="77777777" w:rsidR="001B0468" w:rsidRPr="00C216FD" w:rsidRDefault="001B0468" w:rsidP="00C216FD">
            <w:pPr>
              <w:pStyle w:val="Tekstpodstawowy"/>
              <w:ind w:left="-103" w:right="-13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216FD">
              <w:rPr>
                <w:rFonts w:ascii="Arial" w:hAnsi="Arial" w:cs="Arial"/>
                <w:b w:val="0"/>
                <w:sz w:val="20"/>
              </w:rPr>
              <w:t xml:space="preserve">Kwota podatku VAT (złotych) </w:t>
            </w:r>
          </w:p>
        </w:tc>
        <w:tc>
          <w:tcPr>
            <w:tcW w:w="1592" w:type="dxa"/>
          </w:tcPr>
          <w:p w14:paraId="464CC2C5" w14:textId="77777777" w:rsidR="001B0468" w:rsidRPr="00C216FD" w:rsidRDefault="001B0468" w:rsidP="00141198">
            <w:pPr>
              <w:pStyle w:val="Tekstpodstawowy"/>
              <w:jc w:val="center"/>
              <w:rPr>
                <w:rFonts w:ascii="Arial" w:hAnsi="Arial" w:cs="Arial"/>
                <w:b w:val="0"/>
                <w:sz w:val="20"/>
              </w:rPr>
            </w:pPr>
            <w:r w:rsidRPr="00C216FD">
              <w:rPr>
                <w:rFonts w:ascii="Arial" w:hAnsi="Arial" w:cs="Arial"/>
                <w:b w:val="0"/>
                <w:sz w:val="20"/>
              </w:rPr>
              <w:t xml:space="preserve">Cena oferty (brutto) złotych </w:t>
            </w:r>
          </w:p>
        </w:tc>
      </w:tr>
      <w:tr w:rsidR="00EB7394" w:rsidRPr="00C216FD" w14:paraId="3AEBC3AC" w14:textId="77777777" w:rsidTr="00EB7394">
        <w:tc>
          <w:tcPr>
            <w:tcW w:w="4820" w:type="dxa"/>
          </w:tcPr>
          <w:p w14:paraId="024F3ECE" w14:textId="7954D392" w:rsidR="00C216FD" w:rsidRPr="00C7763C" w:rsidRDefault="00EB7394" w:rsidP="00C216FD">
            <w:pPr>
              <w:pStyle w:val="Tekstpodstawowy"/>
              <w:ind w:right="36"/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bookmarkStart w:id="2" w:name="_Hlk485925417"/>
            <w:r w:rsidRPr="00C216FD">
              <w:rPr>
                <w:rFonts w:ascii="Arial" w:hAnsi="Arial" w:cs="Arial"/>
                <w:sz w:val="22"/>
                <w:szCs w:val="22"/>
              </w:rPr>
              <w:t xml:space="preserve">Część 1 - </w:t>
            </w:r>
            <w:r w:rsidR="00C216FD" w:rsidRPr="00C7763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Naprawa i konserwacja dróg leśnych w leśnictwach Ciężkowice</w:t>
            </w:r>
            <w:r w:rsidR="00C7763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C216FD" w:rsidRPr="00C7763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i Sławków</w:t>
            </w:r>
            <w:r w:rsidR="00C7763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*</w:t>
            </w:r>
          </w:p>
          <w:p w14:paraId="5F417AA4" w14:textId="35290402" w:rsidR="00EB7394" w:rsidRPr="00C216FD" w:rsidRDefault="00EB7394" w:rsidP="00EB73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E0AD1FF" w14:textId="77777777" w:rsidR="00EB7394" w:rsidRPr="00C216FD" w:rsidRDefault="00EB7394" w:rsidP="00EB7394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30271D79" w14:textId="77777777" w:rsidR="00EB7394" w:rsidRPr="00C216FD" w:rsidRDefault="00EB7394" w:rsidP="00EB7394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67A26BEB" w14:textId="77777777" w:rsidR="00EB7394" w:rsidRPr="00C216FD" w:rsidRDefault="00EB7394" w:rsidP="00EB7394">
            <w:pPr>
              <w:pStyle w:val="Tekstpodstawowy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26" w:type="dxa"/>
          </w:tcPr>
          <w:p w14:paraId="5D1302B7" w14:textId="77777777" w:rsidR="00EB7394" w:rsidRPr="00C216FD" w:rsidRDefault="00EB7394" w:rsidP="00EB7394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23%</w:t>
            </w:r>
          </w:p>
          <w:p w14:paraId="3D5C1959" w14:textId="77777777" w:rsidR="00EB7394" w:rsidRPr="00C216FD" w:rsidRDefault="00EB7394" w:rsidP="00EB7394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11453045" w14:textId="77777777" w:rsidR="00EB7394" w:rsidRPr="00C216FD" w:rsidRDefault="00EB7394" w:rsidP="00EB7394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dxa"/>
          </w:tcPr>
          <w:p w14:paraId="26597EBD" w14:textId="77777777" w:rsidR="00EB7394" w:rsidRPr="00C216FD" w:rsidRDefault="00EB7394" w:rsidP="00EB7394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525FF0ED" w14:textId="77777777" w:rsidR="00EB7394" w:rsidRPr="00C216FD" w:rsidRDefault="00EB7394" w:rsidP="00EB7394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45AA8CE3" w14:textId="77777777" w:rsidR="00EB7394" w:rsidRPr="00C216FD" w:rsidRDefault="00EB7394" w:rsidP="00EB7394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16FD" w:rsidRPr="00C216FD" w14:paraId="545158AD" w14:textId="77777777" w:rsidTr="005933D7">
        <w:tc>
          <w:tcPr>
            <w:tcW w:w="9639" w:type="dxa"/>
            <w:gridSpan w:val="4"/>
          </w:tcPr>
          <w:p w14:paraId="09C7E2B8" w14:textId="6214094C" w:rsidR="00C216FD" w:rsidRPr="005B5F73" w:rsidRDefault="00C216FD" w:rsidP="00EB7394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5F73">
              <w:rPr>
                <w:rFonts w:ascii="Arial" w:hAnsi="Arial" w:cs="Arial"/>
                <w:sz w:val="22"/>
                <w:szCs w:val="22"/>
              </w:rPr>
              <w:t>W tym</w:t>
            </w:r>
          </w:p>
        </w:tc>
      </w:tr>
      <w:tr w:rsidR="00EB7394" w:rsidRPr="00C216FD" w14:paraId="6A39ACB5" w14:textId="77777777" w:rsidTr="00EB7394">
        <w:tc>
          <w:tcPr>
            <w:tcW w:w="4820" w:type="dxa"/>
          </w:tcPr>
          <w:p w14:paraId="0E6ABBCC" w14:textId="719D25E4" w:rsidR="00C216FD" w:rsidRPr="00C216FD" w:rsidRDefault="00C216FD" w:rsidP="00C216FD">
            <w:pPr>
              <w:pStyle w:val="Tekstpodstawowy"/>
              <w:ind w:right="36"/>
              <w:jc w:val="both"/>
              <w:rPr>
                <w:rFonts w:ascii="Arial" w:hAnsi="Arial" w:cs="Arial"/>
                <w:b w:val="0"/>
                <w:bCs w:val="0"/>
                <w:i/>
                <w:iCs/>
                <w:color w:val="000000"/>
                <w:sz w:val="22"/>
                <w:szCs w:val="22"/>
              </w:rPr>
            </w:pPr>
            <w:r w:rsidRPr="00C7763C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Zadanie nr 1.1.</w:t>
            </w:r>
            <w:r w:rsidRPr="00C216FD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Pr="00C216FD">
              <w:rPr>
                <w:rFonts w:ascii="Arial" w:hAnsi="Arial" w:cs="Arial"/>
                <w:b w:val="0"/>
                <w:bCs w:val="0"/>
                <w:i/>
                <w:iCs/>
                <w:color w:val="000000"/>
                <w:sz w:val="22"/>
                <w:szCs w:val="22"/>
              </w:rPr>
              <w:t>Naprawa i konserwacja drogi leśnej w leśnictwie Ciężkowice</w:t>
            </w:r>
            <w:r w:rsidR="00C7763C">
              <w:rPr>
                <w:rFonts w:ascii="Arial" w:hAnsi="Arial" w:cs="Arial"/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 *</w:t>
            </w:r>
          </w:p>
          <w:p w14:paraId="01BE63D9" w14:textId="68FADCE2" w:rsidR="00EB7394" w:rsidRPr="00C216FD" w:rsidRDefault="00EB7394" w:rsidP="00EB73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0091E74" w14:textId="77777777" w:rsidR="00EB7394" w:rsidRPr="00C216FD" w:rsidRDefault="00EB7394" w:rsidP="00EB7394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78E1F878" w14:textId="77777777" w:rsidR="00EB7394" w:rsidRPr="00C216FD" w:rsidRDefault="00EB7394" w:rsidP="00EB7394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10060A81" w14:textId="77777777" w:rsidR="00EB7394" w:rsidRPr="00C216FD" w:rsidRDefault="00EB7394" w:rsidP="00EB7394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26" w:type="dxa"/>
          </w:tcPr>
          <w:p w14:paraId="52CDA398" w14:textId="77777777" w:rsidR="00EB7394" w:rsidRPr="00C216FD" w:rsidRDefault="00EB7394" w:rsidP="00EB7394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23%</w:t>
            </w:r>
          </w:p>
          <w:p w14:paraId="3609E8EB" w14:textId="77777777" w:rsidR="00EB7394" w:rsidRPr="00C216FD" w:rsidRDefault="00EB7394" w:rsidP="00EB7394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35394C06" w14:textId="77777777" w:rsidR="00EB7394" w:rsidRPr="00C216FD" w:rsidRDefault="00EB7394" w:rsidP="00EB7394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</w:tcPr>
          <w:p w14:paraId="7226550C" w14:textId="77777777" w:rsidR="00EB7394" w:rsidRPr="00C216FD" w:rsidRDefault="00EB7394" w:rsidP="00EB7394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4399A984" w14:textId="77777777" w:rsidR="00EB7394" w:rsidRPr="00C216FD" w:rsidRDefault="00EB7394" w:rsidP="00EB7394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7909060A" w14:textId="77777777" w:rsidR="00EB7394" w:rsidRPr="00C216FD" w:rsidRDefault="00EB7394" w:rsidP="00EB7394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7763C" w:rsidRPr="00C216FD" w14:paraId="3F6C2F7B" w14:textId="77777777" w:rsidTr="00EB7394">
        <w:tc>
          <w:tcPr>
            <w:tcW w:w="4820" w:type="dxa"/>
          </w:tcPr>
          <w:p w14:paraId="71DBEA78" w14:textId="4FD84A22" w:rsidR="00C7763C" w:rsidRPr="00C216FD" w:rsidRDefault="00C7763C" w:rsidP="00C7763C">
            <w:pPr>
              <w:pStyle w:val="Tekstpodstawowy"/>
              <w:ind w:right="36"/>
              <w:jc w:val="both"/>
              <w:rPr>
                <w:rFonts w:ascii="Arial" w:hAnsi="Arial" w:cs="Arial"/>
                <w:b w:val="0"/>
                <w:bCs w:val="0"/>
                <w:i/>
                <w:iCs/>
                <w:color w:val="000000"/>
                <w:sz w:val="22"/>
                <w:szCs w:val="22"/>
              </w:rPr>
            </w:pPr>
            <w:r w:rsidRPr="00C7763C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Zadanie nr 1.2.</w:t>
            </w:r>
            <w:r w:rsidRPr="00C216FD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Pr="00C216FD">
              <w:rPr>
                <w:rFonts w:ascii="Arial" w:hAnsi="Arial" w:cs="Arial"/>
                <w:b w:val="0"/>
                <w:bCs w:val="0"/>
                <w:i/>
                <w:iCs/>
                <w:color w:val="000000"/>
                <w:sz w:val="22"/>
                <w:szCs w:val="22"/>
              </w:rPr>
              <w:t>Naprawa i konserwacja drogi leśnej w leśnictwie Sławków</w:t>
            </w:r>
            <w:r>
              <w:rPr>
                <w:rFonts w:ascii="Arial" w:hAnsi="Arial" w:cs="Arial"/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 *</w:t>
            </w:r>
          </w:p>
          <w:p w14:paraId="4C6A8CBA" w14:textId="77777777" w:rsidR="00C7763C" w:rsidRPr="00C216FD" w:rsidRDefault="00C7763C" w:rsidP="00C776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3384890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6144A4D6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2EA59BA1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26" w:type="dxa"/>
          </w:tcPr>
          <w:p w14:paraId="21748E7E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23%</w:t>
            </w:r>
          </w:p>
          <w:p w14:paraId="0F8B4F11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22504416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E650A1A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354179DD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7C50B63D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7763C" w:rsidRPr="00C216FD" w14:paraId="6DD7B93C" w14:textId="77777777" w:rsidTr="00844969">
        <w:tc>
          <w:tcPr>
            <w:tcW w:w="9639" w:type="dxa"/>
            <w:gridSpan w:val="4"/>
          </w:tcPr>
          <w:p w14:paraId="0BD531C4" w14:textId="77777777" w:rsidR="00C7763C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7DBA4436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7763C" w:rsidRPr="00C216FD" w14:paraId="0E209215" w14:textId="77777777" w:rsidTr="00EB7394">
        <w:tc>
          <w:tcPr>
            <w:tcW w:w="4820" w:type="dxa"/>
          </w:tcPr>
          <w:p w14:paraId="0BE76596" w14:textId="42168E42" w:rsidR="00C7763C" w:rsidRPr="00C7763C" w:rsidRDefault="00C7763C" w:rsidP="00C7763C">
            <w:pPr>
              <w:pStyle w:val="Tekstpodstawowy"/>
              <w:ind w:right="36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216FD">
              <w:rPr>
                <w:rFonts w:ascii="Arial" w:hAnsi="Arial" w:cs="Arial"/>
                <w:sz w:val="22"/>
                <w:szCs w:val="22"/>
              </w:rPr>
              <w:lastRenderedPageBreak/>
              <w:t xml:space="preserve">Część 2 - </w:t>
            </w:r>
            <w:r w:rsidRPr="00C7763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Naprawa i konserwacja dróg leśnych w leśnictwach Chełmek, </w:t>
            </w:r>
            <w:proofErr w:type="spellStart"/>
            <w:r w:rsidRPr="00C7763C">
              <w:rPr>
                <w:rFonts w:ascii="Arial" w:hAnsi="Arial" w:cs="Arial"/>
                <w:i/>
                <w:iCs/>
                <w:sz w:val="22"/>
                <w:szCs w:val="22"/>
              </w:rPr>
              <w:t>Kroczymiech</w:t>
            </w:r>
            <w:proofErr w:type="spellEnd"/>
            <w:r w:rsidRPr="00C7763C">
              <w:rPr>
                <w:rFonts w:ascii="Arial" w:hAnsi="Arial" w:cs="Arial"/>
                <w:i/>
                <w:iCs/>
                <w:sz w:val="22"/>
                <w:szCs w:val="22"/>
              </w:rPr>
              <w:t>, Mętków i Piła Kościelecka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*</w:t>
            </w:r>
          </w:p>
          <w:p w14:paraId="0F7EAC0D" w14:textId="4730F1C6" w:rsidR="00C7763C" w:rsidRPr="00C216FD" w:rsidRDefault="00C7763C" w:rsidP="00C776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F21E711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22AA2CC0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099B2F51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26" w:type="dxa"/>
          </w:tcPr>
          <w:p w14:paraId="758396B7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23%</w:t>
            </w:r>
          </w:p>
          <w:p w14:paraId="5439E9EF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2172D992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</w:tcPr>
          <w:p w14:paraId="4CD04E9D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6E64C03D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4E1170C8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216FD" w:rsidRPr="00C216FD" w14:paraId="45C49793" w14:textId="77777777" w:rsidTr="00413155">
        <w:tc>
          <w:tcPr>
            <w:tcW w:w="9639" w:type="dxa"/>
            <w:gridSpan w:val="4"/>
          </w:tcPr>
          <w:p w14:paraId="4939B43E" w14:textId="048A6F08" w:rsidR="00C7763C" w:rsidRPr="00C216FD" w:rsidRDefault="00C216FD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W tym</w:t>
            </w:r>
          </w:p>
        </w:tc>
      </w:tr>
      <w:tr w:rsidR="00C216FD" w:rsidRPr="00C216FD" w14:paraId="6E78745C" w14:textId="77777777" w:rsidTr="00EB7394">
        <w:tc>
          <w:tcPr>
            <w:tcW w:w="4820" w:type="dxa"/>
          </w:tcPr>
          <w:p w14:paraId="014720D8" w14:textId="427E5044" w:rsidR="00C216FD" w:rsidRPr="00C7763C" w:rsidRDefault="00C216FD" w:rsidP="00C216FD">
            <w:pPr>
              <w:pStyle w:val="Tekstpodstawowy"/>
              <w:ind w:right="36"/>
              <w:jc w:val="both"/>
              <w:rPr>
                <w:rFonts w:ascii="Arial" w:hAnsi="Arial" w:cs="Arial"/>
                <w:b w:val="0"/>
                <w:bCs w:val="0"/>
                <w:i/>
                <w:iCs/>
                <w:sz w:val="22"/>
              </w:rPr>
            </w:pPr>
            <w:r w:rsidRPr="00C7763C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 xml:space="preserve">Zadanie nr 2.1. </w:t>
            </w:r>
            <w:r w:rsidRPr="00C7763C">
              <w:rPr>
                <w:rFonts w:ascii="Arial" w:hAnsi="Arial" w:cs="Arial"/>
                <w:b w:val="0"/>
                <w:bCs w:val="0"/>
                <w:i/>
                <w:iCs/>
                <w:color w:val="000000"/>
                <w:sz w:val="22"/>
              </w:rPr>
              <w:t xml:space="preserve">Naprawa i konserwacja drogi leśnej w leśnictwie </w:t>
            </w:r>
            <w:r w:rsidRPr="00C7763C">
              <w:rPr>
                <w:rFonts w:ascii="Arial" w:hAnsi="Arial" w:cs="Arial"/>
                <w:b w:val="0"/>
                <w:bCs w:val="0"/>
                <w:i/>
                <w:iCs/>
                <w:sz w:val="22"/>
              </w:rPr>
              <w:t>Chełmek</w:t>
            </w:r>
            <w:r w:rsidR="00C7763C">
              <w:rPr>
                <w:rFonts w:ascii="Arial" w:hAnsi="Arial" w:cs="Arial"/>
                <w:b w:val="0"/>
                <w:bCs w:val="0"/>
                <w:i/>
                <w:iCs/>
                <w:sz w:val="22"/>
              </w:rPr>
              <w:t xml:space="preserve"> *</w:t>
            </w:r>
          </w:p>
          <w:p w14:paraId="7DE4B032" w14:textId="77777777" w:rsidR="00C216FD" w:rsidRPr="00C7763C" w:rsidRDefault="00C216FD" w:rsidP="00C216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33DC83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7F9F4C3A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49487915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26" w:type="dxa"/>
          </w:tcPr>
          <w:p w14:paraId="1D3C4795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23%</w:t>
            </w:r>
          </w:p>
          <w:p w14:paraId="2C92D202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7C59EB79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</w:tcPr>
          <w:p w14:paraId="178F5705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710A0872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20AB80C9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216FD" w:rsidRPr="00C216FD" w14:paraId="14A8DBDB" w14:textId="77777777" w:rsidTr="00EB7394">
        <w:tc>
          <w:tcPr>
            <w:tcW w:w="4820" w:type="dxa"/>
          </w:tcPr>
          <w:p w14:paraId="037C1C5E" w14:textId="065B3F9A" w:rsidR="00C216FD" w:rsidRPr="00C7763C" w:rsidRDefault="00C216FD" w:rsidP="00C216FD">
            <w:pPr>
              <w:pStyle w:val="Tekstpodstawowy"/>
              <w:ind w:right="36"/>
              <w:jc w:val="both"/>
              <w:rPr>
                <w:rFonts w:ascii="Arial" w:hAnsi="Arial" w:cs="Arial"/>
                <w:b w:val="0"/>
                <w:bCs w:val="0"/>
                <w:i/>
                <w:iCs/>
                <w:sz w:val="22"/>
              </w:rPr>
            </w:pPr>
            <w:r w:rsidRPr="00C7763C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 xml:space="preserve">Zadanie nr 2.2. </w:t>
            </w:r>
            <w:r w:rsidRPr="00C7763C">
              <w:rPr>
                <w:rFonts w:ascii="Arial" w:hAnsi="Arial" w:cs="Arial"/>
                <w:b w:val="0"/>
                <w:bCs w:val="0"/>
                <w:i/>
                <w:iCs/>
                <w:color w:val="000000"/>
                <w:sz w:val="22"/>
              </w:rPr>
              <w:t>Naprawa i konserwacja drogi leśnej w leśnictwie</w:t>
            </w:r>
            <w:r w:rsidRPr="00C7763C">
              <w:rPr>
                <w:rFonts w:ascii="Arial" w:hAnsi="Arial" w:cs="Arial"/>
                <w:b w:val="0"/>
                <w:bCs w:val="0"/>
                <w:i/>
                <w:iCs/>
                <w:sz w:val="22"/>
              </w:rPr>
              <w:t xml:space="preserve"> </w:t>
            </w:r>
            <w:proofErr w:type="spellStart"/>
            <w:r w:rsidRPr="00C7763C">
              <w:rPr>
                <w:rFonts w:ascii="Arial" w:hAnsi="Arial" w:cs="Arial"/>
                <w:b w:val="0"/>
                <w:bCs w:val="0"/>
                <w:i/>
                <w:iCs/>
                <w:sz w:val="22"/>
              </w:rPr>
              <w:t>Kroczymiech</w:t>
            </w:r>
            <w:proofErr w:type="spellEnd"/>
            <w:r w:rsidR="00C7763C">
              <w:rPr>
                <w:rFonts w:ascii="Arial" w:hAnsi="Arial" w:cs="Arial"/>
                <w:b w:val="0"/>
                <w:bCs w:val="0"/>
                <w:i/>
                <w:iCs/>
                <w:sz w:val="22"/>
              </w:rPr>
              <w:t xml:space="preserve"> *</w:t>
            </w:r>
          </w:p>
          <w:p w14:paraId="717E7646" w14:textId="77777777" w:rsidR="00C216FD" w:rsidRPr="00C7763C" w:rsidRDefault="00C216FD" w:rsidP="00C216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4048A36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6D373A1E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1B8C44C8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26" w:type="dxa"/>
          </w:tcPr>
          <w:p w14:paraId="7ABD7E84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23%</w:t>
            </w:r>
          </w:p>
          <w:p w14:paraId="52AB8444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6F376F1D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</w:tcPr>
          <w:p w14:paraId="18FDF75A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6206F895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3CAEB029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216FD" w:rsidRPr="00C216FD" w14:paraId="27C3656C" w14:textId="77777777" w:rsidTr="00EB7394">
        <w:tc>
          <w:tcPr>
            <w:tcW w:w="4820" w:type="dxa"/>
          </w:tcPr>
          <w:p w14:paraId="430DF011" w14:textId="75A39A3C" w:rsidR="00C216FD" w:rsidRPr="00C7763C" w:rsidRDefault="00C216FD" w:rsidP="00C216FD">
            <w:pPr>
              <w:pStyle w:val="Tekstpodstawowy"/>
              <w:ind w:right="36"/>
              <w:jc w:val="both"/>
              <w:rPr>
                <w:rFonts w:ascii="Arial" w:hAnsi="Arial" w:cs="Arial"/>
                <w:b w:val="0"/>
                <w:bCs w:val="0"/>
                <w:i/>
                <w:iCs/>
                <w:sz w:val="22"/>
              </w:rPr>
            </w:pPr>
            <w:r w:rsidRPr="00C7763C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 xml:space="preserve">Zadanie nr 2.3. </w:t>
            </w:r>
            <w:r w:rsidRPr="00C7763C">
              <w:rPr>
                <w:rFonts w:ascii="Arial" w:hAnsi="Arial" w:cs="Arial"/>
                <w:b w:val="0"/>
                <w:bCs w:val="0"/>
                <w:i/>
                <w:iCs/>
                <w:color w:val="000000"/>
                <w:sz w:val="22"/>
              </w:rPr>
              <w:t xml:space="preserve">Naprawa i konserwacja drogi leśnej w leśnictwie </w:t>
            </w:r>
            <w:r w:rsidRPr="00C7763C">
              <w:rPr>
                <w:rFonts w:ascii="Arial" w:hAnsi="Arial" w:cs="Arial"/>
                <w:b w:val="0"/>
                <w:bCs w:val="0"/>
                <w:i/>
                <w:iCs/>
                <w:sz w:val="22"/>
              </w:rPr>
              <w:t xml:space="preserve">Mętków </w:t>
            </w:r>
            <w:r w:rsidR="00C7763C">
              <w:rPr>
                <w:rFonts w:ascii="Arial" w:hAnsi="Arial" w:cs="Arial"/>
                <w:b w:val="0"/>
                <w:bCs w:val="0"/>
                <w:i/>
                <w:iCs/>
                <w:sz w:val="22"/>
              </w:rPr>
              <w:t>*</w:t>
            </w:r>
          </w:p>
          <w:p w14:paraId="2BCE5AB2" w14:textId="77777777" w:rsidR="00C216FD" w:rsidRPr="00C7763C" w:rsidRDefault="00C216FD" w:rsidP="00C216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1B54243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21BBBFFC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267A3B34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26" w:type="dxa"/>
          </w:tcPr>
          <w:p w14:paraId="3AC0F081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23%</w:t>
            </w:r>
          </w:p>
          <w:p w14:paraId="16D75A0F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3A3DF9E1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</w:tcPr>
          <w:p w14:paraId="5EA6B914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3D1726FB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76A80B38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216FD" w:rsidRPr="00C216FD" w14:paraId="18E496B3" w14:textId="77777777" w:rsidTr="00EB7394">
        <w:tc>
          <w:tcPr>
            <w:tcW w:w="4820" w:type="dxa"/>
          </w:tcPr>
          <w:p w14:paraId="76895DC8" w14:textId="42C3DBA6" w:rsidR="00C216FD" w:rsidRPr="00C7763C" w:rsidRDefault="00C216FD" w:rsidP="00C216FD">
            <w:pPr>
              <w:pStyle w:val="Tekstpodstawowy"/>
              <w:ind w:right="36"/>
              <w:jc w:val="both"/>
              <w:rPr>
                <w:rFonts w:ascii="Arial" w:hAnsi="Arial" w:cs="Arial"/>
                <w:b w:val="0"/>
                <w:bCs w:val="0"/>
                <w:i/>
                <w:iCs/>
                <w:sz w:val="22"/>
              </w:rPr>
            </w:pPr>
            <w:r w:rsidRPr="00C7763C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 xml:space="preserve">Zadanie nr 2.4. </w:t>
            </w:r>
            <w:r w:rsidRPr="00C7763C">
              <w:rPr>
                <w:rFonts w:ascii="Arial" w:hAnsi="Arial" w:cs="Arial"/>
                <w:b w:val="0"/>
                <w:bCs w:val="0"/>
                <w:i/>
                <w:iCs/>
                <w:color w:val="000000"/>
                <w:sz w:val="22"/>
              </w:rPr>
              <w:t xml:space="preserve">Naprawa i konserwacja drogi leśnej w leśnictwie </w:t>
            </w:r>
            <w:r w:rsidRPr="00C7763C">
              <w:rPr>
                <w:rFonts w:ascii="Arial" w:hAnsi="Arial" w:cs="Arial"/>
                <w:b w:val="0"/>
                <w:bCs w:val="0"/>
                <w:i/>
                <w:iCs/>
                <w:sz w:val="22"/>
              </w:rPr>
              <w:t>Piła Kościelecka</w:t>
            </w:r>
            <w:r w:rsidR="00C7763C">
              <w:rPr>
                <w:rFonts w:ascii="Arial" w:hAnsi="Arial" w:cs="Arial"/>
                <w:b w:val="0"/>
                <w:bCs w:val="0"/>
                <w:i/>
                <w:iCs/>
                <w:sz w:val="22"/>
              </w:rPr>
              <w:t xml:space="preserve"> *</w:t>
            </w:r>
          </w:p>
          <w:p w14:paraId="110066EB" w14:textId="1E8AE4F8" w:rsidR="00C216FD" w:rsidRPr="00C7763C" w:rsidRDefault="00C216FD" w:rsidP="00C216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778F28D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55FDF95E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0B546571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26" w:type="dxa"/>
          </w:tcPr>
          <w:p w14:paraId="3FC44ECE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23%</w:t>
            </w:r>
          </w:p>
          <w:p w14:paraId="69101BDC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2A09BDC3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</w:tcPr>
          <w:p w14:paraId="52C19876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6802D0AA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4F0BF5E1" w14:textId="77777777" w:rsidR="00C216FD" w:rsidRPr="00C216FD" w:rsidRDefault="00C216FD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7763C" w:rsidRPr="00C216FD" w14:paraId="6CFBDCE0" w14:textId="77777777" w:rsidTr="00FE1588">
        <w:tc>
          <w:tcPr>
            <w:tcW w:w="9639" w:type="dxa"/>
            <w:gridSpan w:val="4"/>
          </w:tcPr>
          <w:p w14:paraId="79860708" w14:textId="77777777" w:rsidR="00C7763C" w:rsidRDefault="00C7763C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62EB03C1" w14:textId="77777777" w:rsidR="00C7763C" w:rsidRPr="00C216FD" w:rsidRDefault="00C7763C" w:rsidP="00C216FD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7763C" w:rsidRPr="00C216FD" w14:paraId="0370563B" w14:textId="77777777" w:rsidTr="00EB7394">
        <w:tc>
          <w:tcPr>
            <w:tcW w:w="4820" w:type="dxa"/>
          </w:tcPr>
          <w:p w14:paraId="66A42C7E" w14:textId="7F4568CA" w:rsidR="00C7763C" w:rsidRPr="00C7763C" w:rsidRDefault="00C7763C" w:rsidP="00C7763C">
            <w:pPr>
              <w:spacing w:before="120"/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C7763C">
              <w:rPr>
                <w:rFonts w:ascii="Arial" w:hAnsi="Arial" w:cs="Arial"/>
                <w:b/>
                <w:bCs/>
                <w:sz w:val="22"/>
                <w:szCs w:val="22"/>
              </w:rPr>
              <w:t>Część 3</w:t>
            </w:r>
            <w:r w:rsidRPr="00C7763C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- </w:t>
            </w:r>
            <w:r w:rsidRPr="00C7763C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Naprawa i konserwacja dróg leśnych w leśnictwie Płoki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*</w:t>
            </w:r>
          </w:p>
          <w:p w14:paraId="2A472056" w14:textId="77777777" w:rsidR="00C7763C" w:rsidRPr="00C216FD" w:rsidRDefault="00C7763C" w:rsidP="00C7763C">
            <w:pPr>
              <w:pStyle w:val="Tekstpodstawowy"/>
              <w:ind w:right="36"/>
              <w:jc w:val="both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701" w:type="dxa"/>
          </w:tcPr>
          <w:p w14:paraId="4AE1942B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4AFE2381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05B05D89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26" w:type="dxa"/>
          </w:tcPr>
          <w:p w14:paraId="12A4E0FC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23%</w:t>
            </w:r>
          </w:p>
          <w:p w14:paraId="5A57E435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5A00FF86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</w:tcPr>
          <w:p w14:paraId="78DABC16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7A6E9B57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73579EB4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7763C" w:rsidRPr="00C216FD" w14:paraId="311A38B7" w14:textId="77777777" w:rsidTr="00A960E2">
        <w:tc>
          <w:tcPr>
            <w:tcW w:w="9639" w:type="dxa"/>
            <w:gridSpan w:val="4"/>
          </w:tcPr>
          <w:p w14:paraId="439B1FA8" w14:textId="177F98CA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W tym</w:t>
            </w:r>
          </w:p>
        </w:tc>
      </w:tr>
      <w:tr w:rsidR="00C7763C" w:rsidRPr="00C216FD" w14:paraId="4DC038D9" w14:textId="77777777" w:rsidTr="00EB7394">
        <w:tc>
          <w:tcPr>
            <w:tcW w:w="4820" w:type="dxa"/>
          </w:tcPr>
          <w:p w14:paraId="093E8D59" w14:textId="24D1FB61" w:rsidR="00C7763C" w:rsidRPr="00C216FD" w:rsidRDefault="00C7763C" w:rsidP="00C7763C">
            <w:pPr>
              <w:spacing w:before="120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216FD">
              <w:rPr>
                <w:rFonts w:ascii="Arial" w:hAnsi="Arial" w:cs="Arial"/>
                <w:color w:val="000000"/>
                <w:sz w:val="22"/>
                <w:szCs w:val="22"/>
              </w:rPr>
              <w:t xml:space="preserve">Zadanie nr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Pr="00C216FD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C216FD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Pr="00DE4ED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Naprawa i konserwacja drogi leśnej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 oddziale 245a </w:t>
            </w:r>
            <w:r w:rsidRPr="00DE4ED3">
              <w:rPr>
                <w:rFonts w:ascii="Arial" w:hAnsi="Arial" w:cs="Arial"/>
                <w:i/>
                <w:iCs/>
                <w:sz w:val="22"/>
                <w:szCs w:val="22"/>
              </w:rPr>
              <w:t>w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r w:rsidRPr="00DE4ED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leśnictwie Płoki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*</w:t>
            </w:r>
          </w:p>
          <w:p w14:paraId="35881B7C" w14:textId="77777777" w:rsidR="00C7763C" w:rsidRPr="00C216FD" w:rsidRDefault="00C7763C" w:rsidP="00C7763C">
            <w:pPr>
              <w:pStyle w:val="Tekstpodstawowy"/>
              <w:ind w:right="36"/>
              <w:jc w:val="both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701" w:type="dxa"/>
          </w:tcPr>
          <w:p w14:paraId="3FC13AB7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72F65ED6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419343BB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26" w:type="dxa"/>
          </w:tcPr>
          <w:p w14:paraId="70A12835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23%</w:t>
            </w:r>
          </w:p>
          <w:p w14:paraId="71906BD1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499A350D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</w:tcPr>
          <w:p w14:paraId="4C8526CA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2B2DE295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3BF1FE94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7763C" w:rsidRPr="00C216FD" w14:paraId="6E5435F8" w14:textId="77777777" w:rsidTr="00EB7394">
        <w:tc>
          <w:tcPr>
            <w:tcW w:w="4820" w:type="dxa"/>
          </w:tcPr>
          <w:p w14:paraId="1A6245E8" w14:textId="26A58498" w:rsidR="00C7763C" w:rsidRDefault="00C7763C" w:rsidP="00C7763C">
            <w:pPr>
              <w:pStyle w:val="Tekstpodstawowy"/>
              <w:spacing w:before="120"/>
              <w:ind w:right="34"/>
              <w:jc w:val="both"/>
              <w:rPr>
                <w:rFonts w:ascii="Arial" w:hAnsi="Arial" w:cs="Arial"/>
                <w:b w:val="0"/>
                <w:bCs w:val="0"/>
                <w:i/>
                <w:iCs/>
                <w:sz w:val="22"/>
                <w:szCs w:val="22"/>
              </w:rPr>
            </w:pPr>
            <w:r w:rsidRPr="00DE4ED3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Zadanie nr 3.2. </w:t>
            </w:r>
            <w:r w:rsidRPr="00DE4ED3">
              <w:rPr>
                <w:rFonts w:ascii="Arial" w:hAnsi="Arial" w:cs="Arial"/>
                <w:b w:val="0"/>
                <w:bCs w:val="0"/>
                <w:i/>
                <w:iCs/>
                <w:sz w:val="22"/>
                <w:szCs w:val="22"/>
              </w:rPr>
              <w:t xml:space="preserve">Naprawa i konserwacja drogi leśnej 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22"/>
                <w:szCs w:val="22"/>
              </w:rPr>
              <w:t xml:space="preserve">- </w:t>
            </w:r>
            <w:r w:rsidRPr="00DE4ED3">
              <w:rPr>
                <w:rFonts w:ascii="Arial" w:hAnsi="Arial" w:cs="Arial"/>
                <w:b w:val="0"/>
                <w:bCs w:val="0"/>
                <w:i/>
                <w:iCs/>
                <w:sz w:val="22"/>
                <w:szCs w:val="22"/>
              </w:rPr>
              <w:t>dojazd pożarowy nr 49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22"/>
                <w:szCs w:val="22"/>
              </w:rPr>
              <w:t xml:space="preserve"> </w:t>
            </w:r>
            <w:r w:rsidRPr="00DE4ED3">
              <w:rPr>
                <w:rFonts w:ascii="Arial" w:hAnsi="Arial" w:cs="Arial"/>
                <w:b w:val="0"/>
                <w:bCs w:val="0"/>
                <w:i/>
                <w:iCs/>
                <w:sz w:val="22"/>
                <w:szCs w:val="22"/>
              </w:rPr>
              <w:t xml:space="preserve">w leśnictwie Płoki 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22"/>
                <w:szCs w:val="22"/>
              </w:rPr>
              <w:t>*</w:t>
            </w:r>
          </w:p>
          <w:p w14:paraId="320A42E1" w14:textId="77777777" w:rsidR="00C7763C" w:rsidRPr="00C216FD" w:rsidRDefault="00C7763C" w:rsidP="00C7763C">
            <w:pPr>
              <w:pStyle w:val="Tekstpodstawowy"/>
              <w:ind w:right="36"/>
              <w:jc w:val="both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701" w:type="dxa"/>
          </w:tcPr>
          <w:p w14:paraId="792FAC1C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34EA9679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4EB48BBA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26" w:type="dxa"/>
          </w:tcPr>
          <w:p w14:paraId="269B73CE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23%</w:t>
            </w:r>
          </w:p>
          <w:p w14:paraId="34B66321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7F613E2D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</w:tcPr>
          <w:p w14:paraId="5405B2CB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79A8EC5C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C216FD">
              <w:rPr>
                <w:rFonts w:ascii="Arial" w:hAnsi="Arial" w:cs="Arial"/>
                <w:b w:val="0"/>
                <w:sz w:val="22"/>
                <w:szCs w:val="22"/>
              </w:rPr>
              <w:t>………….</w:t>
            </w:r>
          </w:p>
          <w:p w14:paraId="509B3BDC" w14:textId="77777777" w:rsidR="00C7763C" w:rsidRPr="00C216FD" w:rsidRDefault="00C7763C" w:rsidP="00C7763C">
            <w:pPr>
              <w:pStyle w:val="Tekstpodstawowy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bookmarkEnd w:id="2"/>
    <w:p w14:paraId="3A8031F3" w14:textId="7EC10992" w:rsidR="00C91363" w:rsidRDefault="00B43686" w:rsidP="00862A5B">
      <w:pPr>
        <w:pStyle w:val="Tekstprzypisudolnego"/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sz w:val="22"/>
          <w:szCs w:val="22"/>
        </w:rPr>
        <w:t>Oświadczam (-y), że powyższa cena zawiera wszystkie koszty związane z realizacją przedmiotu umowy, zgodnie z</w:t>
      </w:r>
      <w:r w:rsidR="00E37125" w:rsidRPr="00C216FD">
        <w:rPr>
          <w:rFonts w:ascii="Arial" w:hAnsi="Arial" w:cs="Arial"/>
          <w:sz w:val="22"/>
          <w:szCs w:val="22"/>
        </w:rPr>
        <w:t xml:space="preserve"> </w:t>
      </w:r>
      <w:r w:rsidRPr="00C216FD">
        <w:rPr>
          <w:rFonts w:ascii="Arial" w:hAnsi="Arial" w:cs="Arial"/>
          <w:sz w:val="22"/>
          <w:szCs w:val="22"/>
        </w:rPr>
        <w:t xml:space="preserve">dokumentacją projektową, jakie ponosi </w:t>
      </w:r>
      <w:r w:rsidRPr="00C216FD">
        <w:rPr>
          <w:rFonts w:ascii="Arial" w:hAnsi="Arial" w:cs="Arial"/>
          <w:bCs/>
          <w:sz w:val="22"/>
          <w:szCs w:val="22"/>
        </w:rPr>
        <w:t xml:space="preserve">Zamawiający </w:t>
      </w:r>
      <w:r w:rsidRPr="00C216FD">
        <w:rPr>
          <w:rFonts w:ascii="Arial" w:hAnsi="Arial" w:cs="Arial"/>
          <w:sz w:val="22"/>
          <w:szCs w:val="22"/>
        </w:rPr>
        <w:t>w przypadku wyboru niniejszej oferty.</w:t>
      </w:r>
    </w:p>
    <w:p w14:paraId="28819F17" w14:textId="77777777" w:rsidR="00C7763C" w:rsidRPr="00C216FD" w:rsidRDefault="00C7763C" w:rsidP="00862A5B">
      <w:pPr>
        <w:pStyle w:val="Tekstprzypisudolnego"/>
        <w:spacing w:before="120"/>
        <w:ind w:left="426"/>
        <w:jc w:val="both"/>
        <w:rPr>
          <w:rFonts w:ascii="Arial" w:hAnsi="Arial" w:cs="Arial"/>
          <w:sz w:val="22"/>
          <w:szCs w:val="22"/>
        </w:rPr>
      </w:pPr>
    </w:p>
    <w:p w14:paraId="3994391D" w14:textId="31A8854E" w:rsidR="00653FA4" w:rsidRDefault="00C91363" w:rsidP="000A56F0">
      <w:pPr>
        <w:pStyle w:val="Akapitzlist"/>
        <w:numPr>
          <w:ilvl w:val="0"/>
          <w:numId w:val="35"/>
        </w:numPr>
        <w:spacing w:before="120" w:after="200" w:line="276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sz w:val="22"/>
          <w:szCs w:val="22"/>
        </w:rPr>
        <w:t xml:space="preserve">Oświadczam/y, że </w:t>
      </w:r>
      <w:r w:rsidR="00653FA4" w:rsidRPr="00C216FD">
        <w:rPr>
          <w:rFonts w:ascii="Arial" w:hAnsi="Arial" w:cs="Arial"/>
          <w:sz w:val="22"/>
          <w:szCs w:val="22"/>
        </w:rPr>
        <w:t xml:space="preserve">udzielamy </w:t>
      </w:r>
      <w:r w:rsidR="00653FA4" w:rsidRPr="00C216FD">
        <w:rPr>
          <w:rFonts w:ascii="Arial" w:hAnsi="Arial" w:cs="Arial"/>
          <w:b/>
          <w:bCs/>
          <w:sz w:val="22"/>
          <w:szCs w:val="22"/>
        </w:rPr>
        <w:t>36 miesięcznej gwarancji</w:t>
      </w:r>
      <w:r w:rsidR="00653FA4" w:rsidRPr="00C216FD">
        <w:rPr>
          <w:rFonts w:ascii="Arial" w:hAnsi="Arial" w:cs="Arial"/>
          <w:sz w:val="22"/>
          <w:szCs w:val="22"/>
        </w:rPr>
        <w:t xml:space="preserve"> oraz </w:t>
      </w:r>
      <w:r w:rsidR="00653FA4" w:rsidRPr="00C216FD">
        <w:rPr>
          <w:rFonts w:ascii="Arial" w:hAnsi="Arial" w:cs="Arial"/>
          <w:b/>
          <w:bCs/>
          <w:sz w:val="22"/>
          <w:szCs w:val="22"/>
        </w:rPr>
        <w:t>36 miesięcznej rękojmi</w:t>
      </w:r>
      <w:r w:rsidR="00653FA4" w:rsidRPr="00C216FD">
        <w:rPr>
          <w:rFonts w:ascii="Arial" w:hAnsi="Arial" w:cs="Arial"/>
          <w:sz w:val="22"/>
          <w:szCs w:val="22"/>
        </w:rPr>
        <w:t xml:space="preserve"> na wykonane roboty budowlane.</w:t>
      </w:r>
    </w:p>
    <w:p w14:paraId="780155EB" w14:textId="77777777" w:rsidR="00C7763C" w:rsidRPr="00C216FD" w:rsidRDefault="00C7763C" w:rsidP="00C7763C">
      <w:pPr>
        <w:pStyle w:val="Akapitzlist"/>
        <w:spacing w:before="120" w:after="200" w:line="276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79F9BD03" w14:textId="72FC36E0" w:rsidR="00B43686" w:rsidRDefault="00B43686" w:rsidP="00B43686">
      <w:pPr>
        <w:pStyle w:val="Akapitzlist"/>
        <w:numPr>
          <w:ilvl w:val="0"/>
          <w:numId w:val="3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sz w:val="22"/>
          <w:szCs w:val="22"/>
        </w:rPr>
        <w:t>Oświadczam (-y), że uważam (-y) się za związanych niniejszą ofertą na czas wskazany w </w:t>
      </w:r>
      <w:r w:rsidRPr="00C216FD">
        <w:rPr>
          <w:rFonts w:ascii="Arial" w:hAnsi="Arial" w:cs="Arial"/>
          <w:i/>
          <w:sz w:val="22"/>
          <w:szCs w:val="22"/>
        </w:rPr>
        <w:t>Specyfikacji Warunków Zamówienia</w:t>
      </w:r>
      <w:r w:rsidRPr="00C216FD">
        <w:rPr>
          <w:rFonts w:ascii="Arial" w:hAnsi="Arial" w:cs="Arial"/>
          <w:sz w:val="22"/>
          <w:szCs w:val="22"/>
        </w:rPr>
        <w:t>, tj</w:t>
      </w:r>
      <w:r w:rsidRPr="00C216FD">
        <w:rPr>
          <w:rFonts w:ascii="Arial" w:hAnsi="Arial" w:cs="Arial"/>
          <w:bCs/>
          <w:sz w:val="22"/>
          <w:szCs w:val="22"/>
        </w:rPr>
        <w:t>.</w:t>
      </w:r>
      <w:r w:rsidRPr="00C216FD">
        <w:rPr>
          <w:rFonts w:ascii="Arial" w:hAnsi="Arial" w:cs="Arial"/>
          <w:b/>
          <w:sz w:val="22"/>
          <w:szCs w:val="22"/>
        </w:rPr>
        <w:t xml:space="preserve"> 30 dni</w:t>
      </w:r>
      <w:r w:rsidRPr="00C216FD">
        <w:rPr>
          <w:rFonts w:ascii="Arial" w:hAnsi="Arial" w:cs="Arial"/>
          <w:sz w:val="22"/>
          <w:szCs w:val="22"/>
        </w:rPr>
        <w:t xml:space="preserve"> od upływu terminu składania ofert.</w:t>
      </w:r>
    </w:p>
    <w:p w14:paraId="1F284582" w14:textId="77777777" w:rsidR="00C7763C" w:rsidRPr="00C7763C" w:rsidRDefault="00C7763C" w:rsidP="00C7763C">
      <w:pPr>
        <w:pStyle w:val="Akapitzlist"/>
        <w:rPr>
          <w:rFonts w:ascii="Arial" w:hAnsi="Arial" w:cs="Arial"/>
          <w:sz w:val="22"/>
          <w:szCs w:val="22"/>
        </w:rPr>
      </w:pPr>
    </w:p>
    <w:p w14:paraId="14105900" w14:textId="75115669" w:rsidR="00DF741F" w:rsidRPr="00C216FD" w:rsidRDefault="00DF741F" w:rsidP="00DF741F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</w:p>
    <w:p w14:paraId="7477CF2F" w14:textId="77777777" w:rsidR="00C91363" w:rsidRPr="00C216FD" w:rsidRDefault="00C91363" w:rsidP="00C91363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sz w:val="22"/>
          <w:szCs w:val="22"/>
        </w:rPr>
        <w:t xml:space="preserve">Oświadczamy (-y), że wadium w kwocie </w:t>
      </w:r>
      <w:r w:rsidRPr="00C216FD">
        <w:rPr>
          <w:rFonts w:ascii="Arial" w:hAnsi="Arial" w:cs="Arial"/>
          <w:b/>
          <w:sz w:val="22"/>
          <w:szCs w:val="22"/>
        </w:rPr>
        <w:t>……………… złotych</w:t>
      </w:r>
      <w:r w:rsidRPr="00C216FD">
        <w:rPr>
          <w:rFonts w:ascii="Arial" w:hAnsi="Arial" w:cs="Arial"/>
          <w:sz w:val="22"/>
          <w:szCs w:val="22"/>
        </w:rPr>
        <w:t xml:space="preserve"> zostało wniesione w dniu ……………………… w formie: ..............................................................................</w:t>
      </w:r>
    </w:p>
    <w:p w14:paraId="266915A1" w14:textId="77777777" w:rsidR="00C7763C" w:rsidRDefault="00C91363" w:rsidP="00C91363">
      <w:pPr>
        <w:pStyle w:val="Akapitzlist"/>
        <w:spacing w:before="120"/>
        <w:ind w:left="425"/>
        <w:jc w:val="both"/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sz w:val="22"/>
          <w:szCs w:val="22"/>
        </w:rPr>
        <w:t>Zwrotu wadium wniesionego w pieniądzu prosimy dokonać na rachunek bankowy numer: ............................................................................................................................</w:t>
      </w:r>
      <w:r w:rsidR="005B5F73">
        <w:rPr>
          <w:rFonts w:ascii="Arial" w:hAnsi="Arial" w:cs="Arial"/>
          <w:sz w:val="22"/>
          <w:szCs w:val="22"/>
        </w:rPr>
        <w:t>.</w:t>
      </w:r>
    </w:p>
    <w:p w14:paraId="5742F543" w14:textId="77777777" w:rsidR="00C7763C" w:rsidRDefault="00C7763C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35425DA" w14:textId="286F775D" w:rsidR="00C91363" w:rsidRPr="00C216FD" w:rsidRDefault="00C91363" w:rsidP="00C91363">
      <w:pPr>
        <w:pStyle w:val="Akapitzlist"/>
        <w:spacing w:before="120"/>
        <w:ind w:left="425"/>
        <w:jc w:val="both"/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sz w:val="22"/>
          <w:szCs w:val="22"/>
        </w:rPr>
        <w:lastRenderedPageBreak/>
        <w:t xml:space="preserve"> </w:t>
      </w:r>
    </w:p>
    <w:p w14:paraId="142E25DB" w14:textId="1DEC99D6" w:rsidR="00B43686" w:rsidRPr="00C216FD" w:rsidRDefault="00B43686" w:rsidP="00B43686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sz w:val="22"/>
          <w:szCs w:val="22"/>
        </w:rPr>
        <w:t xml:space="preserve">Oświadczamy (-y), że wybór oferty: </w:t>
      </w:r>
    </w:p>
    <w:p w14:paraId="496F0086" w14:textId="72C2454C" w:rsidR="00B43686" w:rsidRPr="00C216FD" w:rsidRDefault="00D92CD8" w:rsidP="005D3F8C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5B5F73">
        <w:rPr>
          <w:rFonts w:ascii="Arial" w:hAnsi="Arial" w:cs="Arial"/>
          <w:b/>
          <w:bCs/>
          <w:sz w:val="24"/>
          <w:szCs w:val="24"/>
        </w:rPr>
        <w:t>5</w:t>
      </w:r>
      <w:r w:rsidR="00B43686" w:rsidRPr="005B5F73">
        <w:rPr>
          <w:rFonts w:ascii="Arial" w:hAnsi="Arial" w:cs="Arial"/>
          <w:b/>
          <w:bCs/>
          <w:sz w:val="24"/>
          <w:szCs w:val="24"/>
        </w:rPr>
        <w:t>.1.</w:t>
      </w:r>
      <w:r w:rsidR="00B43686" w:rsidRPr="005B5F73">
        <w:rPr>
          <w:rFonts w:ascii="Arial" w:hAnsi="Arial" w:cs="Arial"/>
          <w:b/>
          <w:sz w:val="24"/>
          <w:szCs w:val="24"/>
        </w:rPr>
        <w:tab/>
        <w:t>nie będzie</w:t>
      </w:r>
      <w:r w:rsidR="00B43686" w:rsidRPr="005B5F73">
        <w:rPr>
          <w:rFonts w:ascii="Arial" w:hAnsi="Arial" w:cs="Arial"/>
          <w:sz w:val="24"/>
          <w:szCs w:val="24"/>
        </w:rPr>
        <w:t xml:space="preserve"> </w:t>
      </w:r>
      <w:r w:rsidR="00B43686" w:rsidRPr="005B5F73">
        <w:rPr>
          <w:rFonts w:ascii="Arial" w:hAnsi="Arial" w:cs="Arial"/>
          <w:b/>
          <w:sz w:val="24"/>
          <w:szCs w:val="24"/>
        </w:rPr>
        <w:t>prowadzić</w:t>
      </w:r>
      <w:r w:rsidR="00B43686" w:rsidRPr="00C216FD">
        <w:rPr>
          <w:rFonts w:ascii="Arial" w:hAnsi="Arial" w:cs="Arial"/>
          <w:b/>
          <w:sz w:val="22"/>
          <w:szCs w:val="22"/>
        </w:rPr>
        <w:t xml:space="preserve"> do powstania u Zamawiającego obowiązku podatkowego*</w:t>
      </w:r>
    </w:p>
    <w:p w14:paraId="75D147A1" w14:textId="0FDAB349" w:rsidR="00B43686" w:rsidRPr="00C216FD" w:rsidRDefault="00D92CD8" w:rsidP="005D3F8C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5B5F73">
        <w:rPr>
          <w:rFonts w:ascii="Arial" w:hAnsi="Arial" w:cs="Arial"/>
          <w:b/>
          <w:bCs/>
          <w:sz w:val="24"/>
          <w:szCs w:val="24"/>
        </w:rPr>
        <w:t>5</w:t>
      </w:r>
      <w:r w:rsidR="00B43686" w:rsidRPr="005B5F73">
        <w:rPr>
          <w:rFonts w:ascii="Arial" w:hAnsi="Arial" w:cs="Arial"/>
          <w:b/>
          <w:bCs/>
          <w:sz w:val="24"/>
          <w:szCs w:val="24"/>
        </w:rPr>
        <w:t>.2</w:t>
      </w:r>
      <w:r w:rsidR="00B43686" w:rsidRPr="005B5F73">
        <w:rPr>
          <w:rFonts w:ascii="Arial" w:hAnsi="Arial" w:cs="Arial"/>
          <w:sz w:val="24"/>
          <w:szCs w:val="24"/>
        </w:rPr>
        <w:t>.</w:t>
      </w:r>
      <w:r w:rsidR="00B43686" w:rsidRPr="005B5F73">
        <w:rPr>
          <w:rFonts w:ascii="Arial" w:hAnsi="Arial" w:cs="Arial"/>
          <w:b/>
          <w:sz w:val="24"/>
          <w:szCs w:val="24"/>
        </w:rPr>
        <w:tab/>
        <w:t>będzie</w:t>
      </w:r>
      <w:r w:rsidR="00B43686" w:rsidRPr="005B5F73">
        <w:rPr>
          <w:rFonts w:ascii="Arial" w:hAnsi="Arial" w:cs="Arial"/>
          <w:sz w:val="24"/>
          <w:szCs w:val="24"/>
        </w:rPr>
        <w:t xml:space="preserve"> </w:t>
      </w:r>
      <w:r w:rsidR="00B43686" w:rsidRPr="005B5F73">
        <w:rPr>
          <w:rFonts w:ascii="Arial" w:hAnsi="Arial" w:cs="Arial"/>
          <w:b/>
          <w:sz w:val="24"/>
          <w:szCs w:val="24"/>
        </w:rPr>
        <w:t xml:space="preserve">prowadzić </w:t>
      </w:r>
      <w:r w:rsidR="00B43686" w:rsidRPr="00C216FD">
        <w:rPr>
          <w:rFonts w:ascii="Arial" w:hAnsi="Arial" w:cs="Arial"/>
          <w:b/>
          <w:sz w:val="22"/>
          <w:szCs w:val="22"/>
        </w:rPr>
        <w:t>do powstania u Zamawiającego obowiązku podatkowego*.</w:t>
      </w:r>
    </w:p>
    <w:p w14:paraId="767E92B4" w14:textId="7B7BD027" w:rsidR="00B43686" w:rsidRDefault="00B43686" w:rsidP="009310BC">
      <w:pPr>
        <w:pStyle w:val="Akapitzlist"/>
        <w:spacing w:before="120"/>
        <w:ind w:left="425" w:right="23"/>
        <w:contextualSpacing w:val="0"/>
        <w:jc w:val="both"/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sz w:val="22"/>
          <w:szCs w:val="22"/>
        </w:rPr>
        <w:t>i w tym zakresie wskazujemy nazwę (rodzaj) towaru lub usługi, których dostawa lub świadczenie będzie prowadzić do jego powstania, oraz wskazujemy jego wartość bez kwoty podatku:</w:t>
      </w:r>
      <w:r w:rsidR="005509D3" w:rsidRPr="00C216FD">
        <w:rPr>
          <w:rFonts w:ascii="Arial" w:hAnsi="Arial" w:cs="Arial"/>
          <w:sz w:val="22"/>
          <w:szCs w:val="22"/>
        </w:rPr>
        <w:t xml:space="preserve"> </w:t>
      </w:r>
      <w:r w:rsidRPr="00C216FD"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  <w:r w:rsidR="005B5F73">
        <w:rPr>
          <w:rFonts w:ascii="Arial" w:hAnsi="Arial" w:cs="Arial"/>
          <w:sz w:val="22"/>
          <w:szCs w:val="22"/>
        </w:rPr>
        <w:t>.......</w:t>
      </w:r>
      <w:r w:rsidRPr="00C216FD">
        <w:rPr>
          <w:rFonts w:ascii="Arial" w:hAnsi="Arial" w:cs="Arial"/>
          <w:sz w:val="22"/>
          <w:szCs w:val="22"/>
        </w:rPr>
        <w:t>.</w:t>
      </w:r>
    </w:p>
    <w:p w14:paraId="5DD9B126" w14:textId="77777777" w:rsidR="00C7763C" w:rsidRDefault="00C7763C" w:rsidP="009310BC">
      <w:pPr>
        <w:pStyle w:val="Akapitzlist"/>
        <w:spacing w:before="120"/>
        <w:ind w:left="425" w:right="23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E52FE38" w14:textId="4902CC26" w:rsidR="00B43686" w:rsidRPr="00C216FD" w:rsidRDefault="00B43686" w:rsidP="00B43686">
      <w:pPr>
        <w:pStyle w:val="Akapitzlist"/>
        <w:numPr>
          <w:ilvl w:val="0"/>
          <w:numId w:val="35"/>
        </w:numPr>
        <w:spacing w:line="360" w:lineRule="auto"/>
        <w:ind w:left="426" w:right="23" w:hanging="426"/>
        <w:jc w:val="both"/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sz w:val="22"/>
          <w:szCs w:val="22"/>
        </w:rPr>
        <w:t>Oświadczam</w:t>
      </w:r>
      <w:r w:rsidR="00E37125" w:rsidRPr="00C216FD">
        <w:rPr>
          <w:rFonts w:ascii="Arial" w:hAnsi="Arial" w:cs="Arial"/>
          <w:sz w:val="22"/>
          <w:szCs w:val="22"/>
        </w:rPr>
        <w:t xml:space="preserve"> (-y)</w:t>
      </w:r>
      <w:r w:rsidRPr="00C216FD">
        <w:rPr>
          <w:rFonts w:ascii="Arial" w:hAnsi="Arial" w:cs="Arial"/>
          <w:sz w:val="22"/>
          <w:szCs w:val="22"/>
        </w:rPr>
        <w:t>, że</w:t>
      </w:r>
      <w:r w:rsidR="00E37125" w:rsidRPr="00C216FD">
        <w:rPr>
          <w:rFonts w:ascii="Arial" w:hAnsi="Arial" w:cs="Arial"/>
          <w:sz w:val="22"/>
          <w:szCs w:val="22"/>
        </w:rPr>
        <w:t>:</w:t>
      </w:r>
      <w:r w:rsidRPr="00C216FD">
        <w:rPr>
          <w:rFonts w:ascii="Arial" w:hAnsi="Arial" w:cs="Arial"/>
          <w:sz w:val="22"/>
          <w:szCs w:val="22"/>
        </w:rPr>
        <w:t xml:space="preserve"> </w:t>
      </w:r>
    </w:p>
    <w:p w14:paraId="5F56D596" w14:textId="3AC6C8B6" w:rsidR="000B70E5" w:rsidRPr="00C216FD" w:rsidRDefault="00D92CD8" w:rsidP="000B70E5">
      <w:pPr>
        <w:pStyle w:val="Akapitzlist"/>
        <w:spacing w:line="360" w:lineRule="auto"/>
        <w:ind w:left="709" w:right="23" w:hanging="425"/>
        <w:jc w:val="both"/>
        <w:rPr>
          <w:rFonts w:ascii="Arial" w:hAnsi="Arial" w:cs="Arial"/>
          <w:b/>
          <w:sz w:val="22"/>
          <w:szCs w:val="22"/>
        </w:rPr>
      </w:pPr>
      <w:r w:rsidRPr="00C216FD">
        <w:rPr>
          <w:rFonts w:ascii="Arial" w:hAnsi="Arial" w:cs="Arial"/>
          <w:b/>
          <w:sz w:val="22"/>
          <w:szCs w:val="22"/>
        </w:rPr>
        <w:t>6</w:t>
      </w:r>
      <w:r w:rsidR="00B43686" w:rsidRPr="00C216FD">
        <w:rPr>
          <w:rFonts w:ascii="Arial" w:hAnsi="Arial" w:cs="Arial"/>
          <w:b/>
          <w:sz w:val="22"/>
          <w:szCs w:val="22"/>
        </w:rPr>
        <w:t>.1.</w:t>
      </w:r>
      <w:r w:rsidR="00B43686" w:rsidRPr="00C216FD">
        <w:rPr>
          <w:rFonts w:ascii="Arial" w:hAnsi="Arial" w:cs="Arial"/>
          <w:b/>
          <w:sz w:val="22"/>
          <w:szCs w:val="22"/>
        </w:rPr>
        <w:tab/>
        <w:t xml:space="preserve">jestem </w:t>
      </w:r>
      <w:proofErr w:type="spellStart"/>
      <w:r w:rsidR="00E37125" w:rsidRPr="00C216FD">
        <w:rPr>
          <w:rFonts w:ascii="Arial" w:hAnsi="Arial" w:cs="Arial"/>
          <w:b/>
          <w:sz w:val="22"/>
          <w:szCs w:val="22"/>
        </w:rPr>
        <w:t>mikroprzedsiębiorcą</w:t>
      </w:r>
      <w:proofErr w:type="spellEnd"/>
      <w:r w:rsidR="000B70E5" w:rsidRPr="00C216FD">
        <w:rPr>
          <w:rFonts w:ascii="Arial" w:hAnsi="Arial" w:cs="Arial"/>
          <w:b/>
          <w:sz w:val="22"/>
          <w:szCs w:val="22"/>
        </w:rPr>
        <w:t>*</w:t>
      </w:r>
    </w:p>
    <w:p w14:paraId="5529D461" w14:textId="0A39F4C9" w:rsidR="000B70E5" w:rsidRPr="00C216FD" w:rsidRDefault="00D92CD8" w:rsidP="000B70E5">
      <w:pPr>
        <w:pStyle w:val="Akapitzlist"/>
        <w:spacing w:line="360" w:lineRule="auto"/>
        <w:ind w:left="709" w:right="23" w:hanging="425"/>
        <w:jc w:val="both"/>
        <w:rPr>
          <w:rFonts w:ascii="Arial" w:hAnsi="Arial" w:cs="Arial"/>
          <w:b/>
          <w:sz w:val="22"/>
          <w:szCs w:val="22"/>
        </w:rPr>
      </w:pPr>
      <w:r w:rsidRPr="00C216FD">
        <w:rPr>
          <w:rFonts w:ascii="Arial" w:hAnsi="Arial" w:cs="Arial"/>
          <w:b/>
          <w:sz w:val="22"/>
          <w:szCs w:val="22"/>
        </w:rPr>
        <w:t>6</w:t>
      </w:r>
      <w:r w:rsidR="00B43686" w:rsidRPr="00C216FD">
        <w:rPr>
          <w:rFonts w:ascii="Arial" w:hAnsi="Arial" w:cs="Arial"/>
          <w:b/>
          <w:sz w:val="22"/>
          <w:szCs w:val="22"/>
        </w:rPr>
        <w:t>.2.</w:t>
      </w:r>
      <w:r w:rsidR="00B43686" w:rsidRPr="00C216FD">
        <w:rPr>
          <w:rFonts w:ascii="Arial" w:hAnsi="Arial" w:cs="Arial"/>
          <w:b/>
          <w:sz w:val="22"/>
          <w:szCs w:val="22"/>
        </w:rPr>
        <w:tab/>
        <w:t xml:space="preserve">jestem </w:t>
      </w:r>
      <w:r w:rsidR="00E37125" w:rsidRPr="00C216FD">
        <w:rPr>
          <w:rFonts w:ascii="Arial" w:hAnsi="Arial" w:cs="Arial"/>
          <w:b/>
          <w:sz w:val="22"/>
          <w:szCs w:val="22"/>
        </w:rPr>
        <w:t xml:space="preserve">małym </w:t>
      </w:r>
      <w:r w:rsidR="000B70E5" w:rsidRPr="00C216FD">
        <w:rPr>
          <w:rFonts w:ascii="Arial" w:hAnsi="Arial" w:cs="Arial"/>
          <w:b/>
          <w:sz w:val="22"/>
          <w:szCs w:val="22"/>
        </w:rPr>
        <w:t xml:space="preserve">przedsiębiorcą* </w:t>
      </w:r>
    </w:p>
    <w:p w14:paraId="19EC3318" w14:textId="34531738" w:rsidR="00B43686" w:rsidRPr="00C216FD" w:rsidRDefault="00D92CD8" w:rsidP="000B70E5">
      <w:pPr>
        <w:pStyle w:val="Akapitzlist"/>
        <w:spacing w:line="360" w:lineRule="auto"/>
        <w:ind w:left="709" w:right="23" w:hanging="425"/>
        <w:jc w:val="both"/>
        <w:rPr>
          <w:rFonts w:ascii="Arial" w:hAnsi="Arial" w:cs="Arial"/>
          <w:b/>
          <w:sz w:val="22"/>
          <w:szCs w:val="22"/>
        </w:rPr>
      </w:pPr>
      <w:r w:rsidRPr="00C216FD">
        <w:rPr>
          <w:rFonts w:ascii="Arial" w:hAnsi="Arial" w:cs="Arial"/>
          <w:b/>
          <w:sz w:val="22"/>
          <w:szCs w:val="22"/>
        </w:rPr>
        <w:t>6</w:t>
      </w:r>
      <w:r w:rsidR="000B70E5" w:rsidRPr="00C216FD">
        <w:rPr>
          <w:rFonts w:ascii="Arial" w:hAnsi="Arial" w:cs="Arial"/>
          <w:b/>
          <w:sz w:val="22"/>
          <w:szCs w:val="22"/>
        </w:rPr>
        <w:t>.3.</w:t>
      </w:r>
      <w:r w:rsidR="000B70E5" w:rsidRPr="00C216FD">
        <w:rPr>
          <w:rFonts w:ascii="Arial" w:hAnsi="Arial" w:cs="Arial"/>
          <w:b/>
          <w:sz w:val="22"/>
          <w:szCs w:val="22"/>
        </w:rPr>
        <w:tab/>
        <w:t xml:space="preserve">jestem </w:t>
      </w:r>
      <w:r w:rsidR="00E37125" w:rsidRPr="00C216FD">
        <w:rPr>
          <w:rFonts w:ascii="Arial" w:hAnsi="Arial" w:cs="Arial"/>
          <w:b/>
          <w:sz w:val="22"/>
          <w:szCs w:val="22"/>
        </w:rPr>
        <w:t xml:space="preserve">średnim przedsiębiorcą </w:t>
      </w:r>
      <w:r w:rsidR="00B43686" w:rsidRPr="00C216FD">
        <w:rPr>
          <w:rFonts w:ascii="Arial" w:hAnsi="Arial" w:cs="Arial"/>
          <w:b/>
          <w:sz w:val="22"/>
          <w:szCs w:val="22"/>
        </w:rPr>
        <w:t>*</w:t>
      </w:r>
    </w:p>
    <w:p w14:paraId="37C619E3" w14:textId="2EC476EC" w:rsidR="000B70E5" w:rsidRPr="00C216FD" w:rsidRDefault="00D92CD8" w:rsidP="000B70E5">
      <w:pPr>
        <w:pStyle w:val="Akapitzlist"/>
        <w:spacing w:line="360" w:lineRule="auto"/>
        <w:ind w:left="709" w:right="23" w:hanging="425"/>
        <w:jc w:val="both"/>
        <w:rPr>
          <w:rFonts w:ascii="Arial" w:hAnsi="Arial" w:cs="Arial"/>
          <w:b/>
          <w:sz w:val="22"/>
          <w:szCs w:val="22"/>
        </w:rPr>
      </w:pPr>
      <w:r w:rsidRPr="00C216FD">
        <w:rPr>
          <w:rFonts w:ascii="Arial" w:hAnsi="Arial" w:cs="Arial"/>
          <w:b/>
          <w:sz w:val="22"/>
          <w:szCs w:val="22"/>
        </w:rPr>
        <w:t>6</w:t>
      </w:r>
      <w:r w:rsidR="000B70E5" w:rsidRPr="00C216FD">
        <w:rPr>
          <w:rFonts w:ascii="Arial" w:hAnsi="Arial" w:cs="Arial"/>
          <w:b/>
          <w:sz w:val="22"/>
          <w:szCs w:val="22"/>
        </w:rPr>
        <w:t>.4.</w:t>
      </w:r>
      <w:r w:rsidR="000B70E5" w:rsidRPr="00C216FD">
        <w:rPr>
          <w:rFonts w:ascii="Arial" w:hAnsi="Arial" w:cs="Arial"/>
          <w:b/>
          <w:sz w:val="22"/>
          <w:szCs w:val="22"/>
        </w:rPr>
        <w:tab/>
        <w:t xml:space="preserve">nie jestem </w:t>
      </w:r>
      <w:proofErr w:type="spellStart"/>
      <w:r w:rsidR="000B70E5" w:rsidRPr="00C216FD">
        <w:rPr>
          <w:rFonts w:ascii="Arial" w:hAnsi="Arial" w:cs="Arial"/>
          <w:b/>
          <w:sz w:val="22"/>
          <w:szCs w:val="22"/>
        </w:rPr>
        <w:t>mikroprzedsiębiorcą</w:t>
      </w:r>
      <w:proofErr w:type="spellEnd"/>
      <w:r w:rsidR="000B70E5" w:rsidRPr="00C216FD">
        <w:rPr>
          <w:rFonts w:ascii="Arial" w:hAnsi="Arial" w:cs="Arial"/>
          <w:b/>
          <w:sz w:val="22"/>
          <w:szCs w:val="22"/>
        </w:rPr>
        <w:t>, małym lub średnim przedsiębiorcą*</w:t>
      </w:r>
    </w:p>
    <w:p w14:paraId="1570D6DE" w14:textId="63F65E0A" w:rsidR="005B5F73" w:rsidRDefault="00B43686" w:rsidP="00B43686">
      <w:pPr>
        <w:pStyle w:val="Akapitzlist"/>
        <w:ind w:left="425" w:right="23"/>
        <w:jc w:val="both"/>
        <w:rPr>
          <w:rFonts w:ascii="Arial" w:hAnsi="Arial" w:cs="Arial"/>
          <w:i/>
          <w:sz w:val="22"/>
          <w:szCs w:val="22"/>
        </w:rPr>
      </w:pPr>
      <w:r w:rsidRPr="00C216FD">
        <w:rPr>
          <w:rFonts w:ascii="Arial" w:hAnsi="Arial" w:cs="Arial"/>
          <w:sz w:val="22"/>
          <w:szCs w:val="22"/>
        </w:rPr>
        <w:t xml:space="preserve">w rozumieniu przepisów ustawy z dnia 02 lipca 2004 r. </w:t>
      </w:r>
      <w:r w:rsidRPr="00C216FD">
        <w:rPr>
          <w:rFonts w:ascii="Arial" w:hAnsi="Arial" w:cs="Arial"/>
          <w:i/>
          <w:sz w:val="22"/>
          <w:szCs w:val="22"/>
        </w:rPr>
        <w:t>o swobodzie działalności gospodarczej</w:t>
      </w:r>
      <w:r w:rsidR="00323DDC" w:rsidRPr="00C216FD">
        <w:rPr>
          <w:rFonts w:ascii="Arial" w:hAnsi="Arial" w:cs="Arial"/>
          <w:i/>
          <w:sz w:val="22"/>
          <w:szCs w:val="22"/>
        </w:rPr>
        <w:t>.</w:t>
      </w:r>
    </w:p>
    <w:p w14:paraId="3131F0F9" w14:textId="77777777" w:rsidR="00EB7394" w:rsidRPr="00C216FD" w:rsidRDefault="00EB7394" w:rsidP="00B43686">
      <w:pPr>
        <w:pStyle w:val="Akapitzlist"/>
        <w:ind w:left="425" w:right="23"/>
        <w:jc w:val="both"/>
        <w:rPr>
          <w:rFonts w:ascii="Arial" w:hAnsi="Arial" w:cs="Arial"/>
          <w:i/>
          <w:sz w:val="22"/>
          <w:szCs w:val="22"/>
        </w:rPr>
      </w:pPr>
    </w:p>
    <w:p w14:paraId="4A4B1ADA" w14:textId="77777777" w:rsidR="00D92CD8" w:rsidRPr="00C216FD" w:rsidRDefault="00D92CD8" w:rsidP="00D92CD8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sz w:val="22"/>
          <w:szCs w:val="22"/>
        </w:rPr>
        <w:t>Oświadczamy (-y), że:</w:t>
      </w:r>
    </w:p>
    <w:p w14:paraId="21FADA9F" w14:textId="2DC18EBE" w:rsidR="00E37125" w:rsidRPr="00C216FD" w:rsidRDefault="001B0468" w:rsidP="00E3712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5B5F73">
        <w:rPr>
          <w:rFonts w:ascii="Arial" w:hAnsi="Arial" w:cs="Arial"/>
          <w:b/>
          <w:bCs/>
          <w:sz w:val="24"/>
          <w:szCs w:val="24"/>
        </w:rPr>
        <w:t>7</w:t>
      </w:r>
      <w:r w:rsidR="00E37125" w:rsidRPr="005B5F73">
        <w:rPr>
          <w:rFonts w:ascii="Arial" w:hAnsi="Arial" w:cs="Arial"/>
          <w:b/>
          <w:bCs/>
          <w:sz w:val="24"/>
          <w:szCs w:val="24"/>
        </w:rPr>
        <w:t>.1</w:t>
      </w:r>
      <w:r w:rsidR="00E37125" w:rsidRPr="005B5F73">
        <w:rPr>
          <w:rFonts w:ascii="Arial" w:hAnsi="Arial" w:cs="Arial"/>
          <w:sz w:val="24"/>
          <w:szCs w:val="24"/>
        </w:rPr>
        <w:t>.</w:t>
      </w:r>
      <w:r w:rsidR="00E37125" w:rsidRPr="005B5F73">
        <w:rPr>
          <w:rFonts w:ascii="Arial" w:hAnsi="Arial" w:cs="Arial"/>
          <w:b/>
          <w:sz w:val="24"/>
          <w:szCs w:val="24"/>
        </w:rPr>
        <w:tab/>
        <w:t>Nie  zamierzam (-y)</w:t>
      </w:r>
      <w:r w:rsidR="00E37125" w:rsidRPr="005B5F73">
        <w:rPr>
          <w:rFonts w:ascii="Arial" w:hAnsi="Arial" w:cs="Arial"/>
          <w:sz w:val="24"/>
          <w:szCs w:val="24"/>
        </w:rPr>
        <w:t xml:space="preserve"> </w:t>
      </w:r>
      <w:r w:rsidR="00E37125" w:rsidRPr="00C216FD">
        <w:rPr>
          <w:rFonts w:ascii="Arial" w:hAnsi="Arial" w:cs="Arial"/>
          <w:sz w:val="22"/>
          <w:szCs w:val="22"/>
        </w:rPr>
        <w:t>zlecać wykonania części robót podwykonawcom*.</w:t>
      </w:r>
    </w:p>
    <w:p w14:paraId="2FA1DB8E" w14:textId="5D6DD783" w:rsidR="00E37125" w:rsidRPr="00C216FD" w:rsidRDefault="001B0468" w:rsidP="00E3712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5B5F73">
        <w:rPr>
          <w:rFonts w:ascii="Arial" w:hAnsi="Arial" w:cs="Arial"/>
          <w:b/>
          <w:bCs/>
          <w:sz w:val="24"/>
          <w:szCs w:val="24"/>
        </w:rPr>
        <w:t>7</w:t>
      </w:r>
      <w:r w:rsidR="00E37125" w:rsidRPr="005B5F73">
        <w:rPr>
          <w:rFonts w:ascii="Arial" w:hAnsi="Arial" w:cs="Arial"/>
          <w:b/>
          <w:bCs/>
          <w:sz w:val="24"/>
          <w:szCs w:val="24"/>
        </w:rPr>
        <w:t>.2.</w:t>
      </w:r>
      <w:r w:rsidR="00E37125" w:rsidRPr="005B5F73">
        <w:rPr>
          <w:rFonts w:ascii="Arial" w:hAnsi="Arial" w:cs="Arial"/>
          <w:b/>
          <w:sz w:val="24"/>
          <w:szCs w:val="24"/>
        </w:rPr>
        <w:tab/>
        <w:t xml:space="preserve">Zamierzam (-y)  </w:t>
      </w:r>
      <w:r w:rsidR="00E37125" w:rsidRPr="00C216FD">
        <w:rPr>
          <w:rFonts w:ascii="Arial" w:hAnsi="Arial" w:cs="Arial"/>
          <w:sz w:val="22"/>
          <w:szCs w:val="22"/>
        </w:rPr>
        <w:t>zlecić podwykonawcom wykonanie następującego zakresu robót*</w:t>
      </w:r>
    </w:p>
    <w:tbl>
      <w:tblPr>
        <w:tblW w:w="94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961"/>
      </w:tblGrid>
      <w:tr w:rsidR="00E37125" w:rsidRPr="00C216FD" w14:paraId="6EC8435E" w14:textId="77777777" w:rsidTr="00B829A1">
        <w:tc>
          <w:tcPr>
            <w:tcW w:w="620" w:type="dxa"/>
          </w:tcPr>
          <w:p w14:paraId="6F70AF99" w14:textId="77777777" w:rsidR="00E37125" w:rsidRPr="00C216FD" w:rsidRDefault="00E37125" w:rsidP="00B829A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16FD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4824" w:type="dxa"/>
          </w:tcPr>
          <w:p w14:paraId="510D78B1" w14:textId="77777777" w:rsidR="00E37125" w:rsidRPr="00C216FD" w:rsidRDefault="00E37125" w:rsidP="00B82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16FD">
              <w:rPr>
                <w:rFonts w:ascii="Arial" w:hAnsi="Arial" w:cs="Arial"/>
                <w:sz w:val="22"/>
                <w:szCs w:val="22"/>
              </w:rPr>
              <w:t xml:space="preserve">Części zamówienia - zakres robót, jakie Wykonawca zamierza </w:t>
            </w:r>
            <w:r w:rsidRPr="00C216FD">
              <w:rPr>
                <w:rFonts w:ascii="Arial" w:eastAsia="TimesNewRomanPSMT" w:hAnsi="Arial" w:cs="Arial"/>
                <w:bCs/>
                <w:sz w:val="22"/>
                <w:szCs w:val="22"/>
              </w:rPr>
              <w:t>powierzyć</w:t>
            </w:r>
            <w:r w:rsidRPr="00C216FD">
              <w:rPr>
                <w:rFonts w:ascii="Arial" w:hAnsi="Arial" w:cs="Arial"/>
                <w:sz w:val="22"/>
                <w:szCs w:val="22"/>
              </w:rPr>
              <w:t xml:space="preserve"> podwykonawcom, </w:t>
            </w:r>
          </w:p>
        </w:tc>
        <w:tc>
          <w:tcPr>
            <w:tcW w:w="3961" w:type="dxa"/>
          </w:tcPr>
          <w:p w14:paraId="5199D434" w14:textId="77777777" w:rsidR="00E37125" w:rsidRPr="00C216FD" w:rsidRDefault="00E37125" w:rsidP="00E371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16FD">
              <w:rPr>
                <w:rFonts w:ascii="Arial" w:hAnsi="Arial" w:cs="Arial"/>
                <w:sz w:val="22"/>
                <w:szCs w:val="22"/>
              </w:rPr>
              <w:t xml:space="preserve">Firma (nazwa) Podwykonawcy </w:t>
            </w:r>
          </w:p>
          <w:p w14:paraId="0CDBFEBD" w14:textId="4C9A2C14" w:rsidR="00E37125" w:rsidRPr="00C216FD" w:rsidRDefault="00E37125" w:rsidP="00E371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16FD">
              <w:rPr>
                <w:rFonts w:ascii="Arial" w:hAnsi="Arial" w:cs="Arial"/>
                <w:sz w:val="22"/>
                <w:szCs w:val="22"/>
              </w:rPr>
              <w:t>jeżeli jest znana</w:t>
            </w:r>
          </w:p>
        </w:tc>
      </w:tr>
      <w:tr w:rsidR="00E37125" w:rsidRPr="00C216FD" w14:paraId="6D2087FD" w14:textId="77777777" w:rsidTr="00B829A1">
        <w:tc>
          <w:tcPr>
            <w:tcW w:w="620" w:type="dxa"/>
          </w:tcPr>
          <w:p w14:paraId="13CD5B85" w14:textId="77777777" w:rsidR="00E37125" w:rsidRPr="00C216FD" w:rsidRDefault="00E37125" w:rsidP="00B829A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16FD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824" w:type="dxa"/>
          </w:tcPr>
          <w:p w14:paraId="483CC639" w14:textId="77777777" w:rsidR="00E37125" w:rsidRPr="00C216FD" w:rsidRDefault="00E37125" w:rsidP="00B829A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5E8D486E" w14:textId="77777777" w:rsidR="00E37125" w:rsidRPr="00C216FD" w:rsidRDefault="00E37125" w:rsidP="00B829A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7125" w:rsidRPr="00C216FD" w14:paraId="0497BC2E" w14:textId="77777777" w:rsidTr="00B829A1">
        <w:tc>
          <w:tcPr>
            <w:tcW w:w="620" w:type="dxa"/>
          </w:tcPr>
          <w:p w14:paraId="140DE18F" w14:textId="77777777" w:rsidR="00E37125" w:rsidRPr="00C216FD" w:rsidRDefault="00E37125" w:rsidP="00B829A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16FD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824" w:type="dxa"/>
          </w:tcPr>
          <w:p w14:paraId="7392ED1C" w14:textId="77777777" w:rsidR="00E37125" w:rsidRPr="00C216FD" w:rsidRDefault="00E37125" w:rsidP="00B829A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669F33EB" w14:textId="77777777" w:rsidR="00E37125" w:rsidRPr="00C216FD" w:rsidRDefault="00E37125" w:rsidP="00B829A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8F53F8" w14:textId="77777777" w:rsidR="007E3FBB" w:rsidRPr="00C216FD" w:rsidRDefault="007E3FBB" w:rsidP="007E3FBB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7243D121" w14:textId="162FB450" w:rsidR="00C91363" w:rsidRPr="00C216FD" w:rsidRDefault="00C91363" w:rsidP="003A28D9">
      <w:pPr>
        <w:pStyle w:val="Akapitzlist"/>
        <w:numPr>
          <w:ilvl w:val="0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Pr="00C216FD">
        <w:rPr>
          <w:rFonts w:ascii="Arial" w:hAnsi="Arial" w:cs="Arial"/>
          <w:sz w:val="22"/>
          <w:szCs w:val="22"/>
        </w:rPr>
        <w:t>…………………………………………………</w:t>
      </w:r>
      <w:r w:rsidR="004F53D0" w:rsidRPr="00C216FD">
        <w:rPr>
          <w:rFonts w:ascii="Arial" w:hAnsi="Arial" w:cs="Arial"/>
          <w:sz w:val="22"/>
          <w:szCs w:val="22"/>
        </w:rPr>
        <w:t>………………………………………..</w:t>
      </w:r>
      <w:r w:rsidR="005B5F73">
        <w:rPr>
          <w:rFonts w:ascii="Arial" w:hAnsi="Arial" w:cs="Arial"/>
          <w:sz w:val="22"/>
          <w:szCs w:val="22"/>
        </w:rPr>
        <w:t>................</w:t>
      </w:r>
    </w:p>
    <w:p w14:paraId="2EBAC890" w14:textId="4EA77DE0" w:rsidR="00C91363" w:rsidRPr="00C216FD" w:rsidRDefault="00C91363" w:rsidP="003A28D9">
      <w:pPr>
        <w:pStyle w:val="Akapitzlist"/>
        <w:spacing w:before="120"/>
        <w:ind w:left="567" w:right="23"/>
        <w:contextualSpacing w:val="0"/>
        <w:jc w:val="both"/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  <w:r w:rsidR="005B5F73">
        <w:rPr>
          <w:rFonts w:ascii="Arial" w:hAnsi="Arial" w:cs="Arial"/>
          <w:sz w:val="22"/>
          <w:szCs w:val="22"/>
        </w:rPr>
        <w:t>................</w:t>
      </w:r>
    </w:p>
    <w:p w14:paraId="4EAD139A" w14:textId="77777777" w:rsidR="00C91363" w:rsidRPr="00C216FD" w:rsidRDefault="00C91363" w:rsidP="003A28D9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216FD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60D5EC3C" w14:textId="77777777" w:rsidR="00C91363" w:rsidRPr="00C216FD" w:rsidRDefault="00C91363" w:rsidP="003A28D9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3F7CCBA4" w14:textId="77777777" w:rsidR="00C91363" w:rsidRPr="00C216FD" w:rsidRDefault="00C91363" w:rsidP="003A28D9">
      <w:pPr>
        <w:pStyle w:val="Akapitzlist"/>
        <w:numPr>
          <w:ilvl w:val="0"/>
          <w:numId w:val="35"/>
        </w:numPr>
        <w:spacing w:before="120"/>
        <w:ind w:left="567" w:right="23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bCs/>
          <w:sz w:val="22"/>
          <w:szCs w:val="22"/>
        </w:rPr>
        <w:t xml:space="preserve">Wszelką korespondencję w sprawie niniejszego postępowania należy kierować drogą elektroniczną na adres e-mail </w:t>
      </w:r>
      <w:r w:rsidRPr="00C216FD">
        <w:rPr>
          <w:rFonts w:ascii="Arial" w:hAnsi="Arial" w:cs="Arial"/>
          <w:sz w:val="22"/>
          <w:szCs w:val="22"/>
        </w:rPr>
        <w:t>………………………..</w:t>
      </w:r>
      <w:r w:rsidRPr="00C216FD">
        <w:rPr>
          <w:rFonts w:ascii="Arial" w:hAnsi="Arial" w:cs="Arial"/>
          <w:bCs/>
          <w:sz w:val="22"/>
          <w:szCs w:val="22"/>
        </w:rPr>
        <w:t xml:space="preserve"> </w:t>
      </w:r>
    </w:p>
    <w:p w14:paraId="1F04A6DB" w14:textId="23954F93" w:rsidR="00C91363" w:rsidRPr="00C216FD" w:rsidRDefault="00C91363" w:rsidP="00C91363">
      <w:pPr>
        <w:pStyle w:val="Akapitzlist"/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</w:p>
    <w:p w14:paraId="1E907AFF" w14:textId="3CF3367A" w:rsidR="00C91363" w:rsidRPr="00C216FD" w:rsidRDefault="00C91363" w:rsidP="00C91363">
      <w:pPr>
        <w:pStyle w:val="Akapitzlist"/>
        <w:numPr>
          <w:ilvl w:val="0"/>
          <w:numId w:val="35"/>
        </w:numPr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sz w:val="22"/>
          <w:szCs w:val="22"/>
        </w:rPr>
        <w:t xml:space="preserve">Oświadczamy, iż realizując zamówienie będziemy stosować przepisy rozporządzenia Parlamentu Europejskiego i Rady (UE) 2016/679 z dnia 27 kwietnia 2016 r. </w:t>
      </w:r>
      <w:r w:rsidRPr="00C216FD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C216FD">
        <w:rPr>
          <w:rFonts w:ascii="Arial" w:hAnsi="Arial" w:cs="Arial"/>
          <w:sz w:val="22"/>
          <w:szCs w:val="22"/>
        </w:rPr>
        <w:t xml:space="preserve"> (ogólne rozporządzenie o ochronie danych, Dz. Urz. UE L 2016 r. nr. 119 s. 1 – „RODO”). </w:t>
      </w:r>
    </w:p>
    <w:p w14:paraId="7563FD6B" w14:textId="77777777" w:rsidR="007E3FBB" w:rsidRPr="00C216FD" w:rsidRDefault="007E3FBB" w:rsidP="00C91363">
      <w:pPr>
        <w:pStyle w:val="Akapitzlist"/>
        <w:spacing w:before="120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3A3B5CCE" w14:textId="4668C8FC" w:rsidR="00C91363" w:rsidRPr="00C216FD" w:rsidRDefault="00C91363" w:rsidP="00C91363">
      <w:pPr>
        <w:pStyle w:val="Akapitzlist"/>
        <w:numPr>
          <w:ilvl w:val="0"/>
          <w:numId w:val="35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sz w:val="22"/>
          <w:szCs w:val="22"/>
        </w:rPr>
        <w:lastRenderedPageBreak/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02C40585" w14:textId="77777777" w:rsidR="007E3FBB" w:rsidRPr="00C216FD" w:rsidRDefault="007E3FBB" w:rsidP="00C91363">
      <w:pPr>
        <w:pStyle w:val="Akapitzlist"/>
        <w:spacing w:before="120" w:line="360" w:lineRule="auto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163A3FDB" w14:textId="77777777" w:rsidR="00B43686" w:rsidRPr="00C216FD" w:rsidRDefault="00B43686" w:rsidP="00C91363">
      <w:pPr>
        <w:pStyle w:val="Akapitzlist"/>
        <w:numPr>
          <w:ilvl w:val="0"/>
          <w:numId w:val="35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53B084F5" w14:textId="77777777" w:rsidR="00B43686" w:rsidRPr="00C216FD" w:rsidRDefault="00B43686" w:rsidP="00B43686">
      <w:pPr>
        <w:pStyle w:val="Akapitzlis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C216FD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35E98106" w14:textId="77777777" w:rsidR="00B43686" w:rsidRPr="00C216FD" w:rsidRDefault="00B43686" w:rsidP="00B43686">
      <w:pPr>
        <w:pStyle w:val="Akapitzlis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C216FD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4959997A" w14:textId="6DA4AAC1" w:rsidR="00B43686" w:rsidRPr="00C216FD" w:rsidRDefault="00B43686" w:rsidP="00B43686">
      <w:pPr>
        <w:spacing w:line="360" w:lineRule="auto"/>
        <w:rPr>
          <w:rFonts w:ascii="Arial" w:hAnsi="Arial" w:cs="Arial"/>
          <w:sz w:val="22"/>
          <w:szCs w:val="22"/>
        </w:rPr>
      </w:pPr>
    </w:p>
    <w:p w14:paraId="6137925E" w14:textId="77777777" w:rsidR="004F53D0" w:rsidRDefault="004F53D0" w:rsidP="00B43686">
      <w:pPr>
        <w:spacing w:line="360" w:lineRule="auto"/>
        <w:rPr>
          <w:rFonts w:ascii="Arial" w:hAnsi="Arial" w:cs="Arial"/>
          <w:sz w:val="22"/>
          <w:szCs w:val="22"/>
        </w:rPr>
      </w:pPr>
    </w:p>
    <w:p w14:paraId="18DA82EA" w14:textId="77777777" w:rsidR="00C7763C" w:rsidRPr="00C216FD" w:rsidRDefault="00C7763C" w:rsidP="00B43686">
      <w:pPr>
        <w:spacing w:line="360" w:lineRule="auto"/>
        <w:rPr>
          <w:rFonts w:ascii="Arial" w:hAnsi="Arial" w:cs="Arial"/>
          <w:sz w:val="22"/>
          <w:szCs w:val="22"/>
        </w:rPr>
      </w:pPr>
    </w:p>
    <w:p w14:paraId="38ECA35A" w14:textId="77777777" w:rsidR="00B43686" w:rsidRPr="00C216FD" w:rsidRDefault="00B43686" w:rsidP="00B43686">
      <w:pPr>
        <w:spacing w:line="360" w:lineRule="auto"/>
        <w:rPr>
          <w:rFonts w:ascii="Arial" w:hAnsi="Arial" w:cs="Arial"/>
          <w:sz w:val="22"/>
          <w:szCs w:val="22"/>
        </w:rPr>
      </w:pPr>
      <w:r w:rsidRPr="00C216FD">
        <w:rPr>
          <w:rFonts w:ascii="Arial" w:hAnsi="Arial" w:cs="Arial"/>
          <w:sz w:val="22"/>
          <w:szCs w:val="22"/>
        </w:rPr>
        <w:t>...................................... , dnia …..............................</w:t>
      </w:r>
    </w:p>
    <w:p w14:paraId="2C35D113" w14:textId="77777777" w:rsidR="00EB7394" w:rsidRDefault="00EB7394" w:rsidP="00B43686">
      <w:pPr>
        <w:spacing w:line="360" w:lineRule="auto"/>
        <w:rPr>
          <w:rFonts w:ascii="Arial" w:hAnsi="Arial" w:cs="Arial"/>
          <w:sz w:val="22"/>
          <w:szCs w:val="22"/>
        </w:rPr>
      </w:pPr>
    </w:p>
    <w:p w14:paraId="6A1AFEAD" w14:textId="77777777" w:rsidR="00C7763C" w:rsidRPr="00C216FD" w:rsidRDefault="00C7763C" w:rsidP="00B43686">
      <w:pPr>
        <w:spacing w:line="360" w:lineRule="auto"/>
        <w:rPr>
          <w:rFonts w:ascii="Arial" w:hAnsi="Arial" w:cs="Arial"/>
          <w:sz w:val="22"/>
          <w:szCs w:val="22"/>
        </w:rPr>
      </w:pPr>
    </w:p>
    <w:p w14:paraId="5B003F04" w14:textId="77777777" w:rsidR="00C91363" w:rsidRPr="005B5F73" w:rsidRDefault="00C91363" w:rsidP="00C91363">
      <w:pPr>
        <w:ind w:left="3969"/>
        <w:jc w:val="center"/>
        <w:rPr>
          <w:rFonts w:ascii="Arial" w:hAnsi="Arial" w:cs="Arial"/>
          <w:bCs/>
          <w:i/>
        </w:rPr>
      </w:pPr>
      <w:bookmarkStart w:id="3" w:name="_Hlk60047166"/>
      <w:r w:rsidRPr="005B5F73">
        <w:rPr>
          <w:rFonts w:ascii="Arial" w:hAnsi="Arial" w:cs="Arial"/>
          <w:bCs/>
          <w:i/>
        </w:rPr>
        <w:t>Dokument musi być złożony pod rygorem nieważności</w:t>
      </w:r>
    </w:p>
    <w:p w14:paraId="127ED8E0" w14:textId="39215D7E" w:rsidR="00C91363" w:rsidRDefault="00C91363" w:rsidP="00C91363">
      <w:pPr>
        <w:ind w:left="3969"/>
        <w:jc w:val="center"/>
        <w:rPr>
          <w:rFonts w:ascii="Arial" w:hAnsi="Arial" w:cs="Arial"/>
          <w:bCs/>
          <w:i/>
        </w:rPr>
      </w:pPr>
      <w:r w:rsidRPr="005B5F73">
        <w:rPr>
          <w:rFonts w:ascii="Arial" w:hAnsi="Arial" w:cs="Arial"/>
          <w:bCs/>
          <w:i/>
        </w:rPr>
        <w:t>w postaci elektronicznej podpisany kwalifikowanym podpisem elektronicznym, podpisem zaufanym lub podpisem osobistym</w:t>
      </w:r>
    </w:p>
    <w:p w14:paraId="7CA29C34" w14:textId="77777777" w:rsidR="00C7763C" w:rsidRDefault="00C7763C" w:rsidP="00C91363">
      <w:pPr>
        <w:ind w:left="3969"/>
        <w:jc w:val="center"/>
        <w:rPr>
          <w:rFonts w:ascii="Arial" w:hAnsi="Arial" w:cs="Arial"/>
          <w:bCs/>
          <w:i/>
        </w:rPr>
      </w:pPr>
    </w:p>
    <w:p w14:paraId="025750A4" w14:textId="77777777" w:rsidR="00C7763C" w:rsidRPr="005B5F73" w:rsidRDefault="00C7763C" w:rsidP="00C91363">
      <w:pPr>
        <w:ind w:left="3969"/>
        <w:jc w:val="center"/>
        <w:rPr>
          <w:rFonts w:ascii="Arial" w:hAnsi="Arial" w:cs="Arial"/>
          <w:bCs/>
          <w:i/>
        </w:rPr>
      </w:pPr>
    </w:p>
    <w:p w14:paraId="0FBF69D5" w14:textId="1493F2DA" w:rsidR="00C91363" w:rsidRPr="00C216FD" w:rsidRDefault="00C91363" w:rsidP="000A56F0">
      <w:pPr>
        <w:ind w:left="426" w:hanging="426"/>
        <w:rPr>
          <w:rFonts w:ascii="Arial" w:hAnsi="Arial" w:cs="Arial"/>
          <w:bCs/>
          <w:i/>
          <w:sz w:val="22"/>
          <w:szCs w:val="22"/>
        </w:rPr>
      </w:pPr>
      <w:r w:rsidRPr="00C216FD">
        <w:rPr>
          <w:rFonts w:ascii="Arial" w:hAnsi="Arial" w:cs="Arial"/>
          <w:sz w:val="22"/>
          <w:szCs w:val="22"/>
        </w:rPr>
        <w:t xml:space="preserve">* </w:t>
      </w:r>
      <w:r w:rsidRPr="00C216FD">
        <w:rPr>
          <w:rFonts w:ascii="Arial" w:hAnsi="Arial" w:cs="Arial"/>
          <w:sz w:val="22"/>
          <w:szCs w:val="22"/>
        </w:rPr>
        <w:tab/>
        <w:t xml:space="preserve">niepotrzebne skreślić </w:t>
      </w:r>
      <w:bookmarkEnd w:id="3"/>
    </w:p>
    <w:sectPr w:rsidR="00C91363" w:rsidRPr="00C216FD" w:rsidSect="00D01104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849AD" w14:textId="77777777" w:rsidR="0088082F" w:rsidRDefault="0088082F" w:rsidP="00AC3E6B">
      <w:r>
        <w:separator/>
      </w:r>
    </w:p>
  </w:endnote>
  <w:endnote w:type="continuationSeparator" w:id="0">
    <w:p w14:paraId="6ECCE3BB" w14:textId="77777777" w:rsidR="0088082F" w:rsidRDefault="0088082F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05A39BDC" w14:textId="77777777" w:rsidR="006F7EF1" w:rsidRDefault="006F7EF1" w:rsidP="00BA637E">
            <w:pPr>
              <w:pStyle w:val="Stopka"/>
              <w:jc w:val="center"/>
            </w:pPr>
          </w:p>
          <w:p w14:paraId="709F0569" w14:textId="77777777" w:rsidR="006F7EF1" w:rsidRDefault="006F7EF1">
            <w:pPr>
              <w:pStyle w:val="Stopka"/>
              <w:jc w:val="right"/>
            </w:pPr>
            <w:r>
              <w:t xml:space="preserve">Strona </w:t>
            </w:r>
            <w:r w:rsidR="00C172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1729F">
              <w:rPr>
                <w:b/>
                <w:sz w:val="24"/>
                <w:szCs w:val="24"/>
              </w:rPr>
              <w:fldChar w:fldCharType="separate"/>
            </w:r>
            <w:r w:rsidR="001678E0">
              <w:rPr>
                <w:b/>
                <w:noProof/>
              </w:rPr>
              <w:t>2</w:t>
            </w:r>
            <w:r w:rsidR="00C1729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172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1729F">
              <w:rPr>
                <w:b/>
                <w:sz w:val="24"/>
                <w:szCs w:val="24"/>
              </w:rPr>
              <w:fldChar w:fldCharType="separate"/>
            </w:r>
            <w:r w:rsidR="001678E0">
              <w:rPr>
                <w:b/>
                <w:noProof/>
              </w:rPr>
              <w:t>5</w:t>
            </w:r>
            <w:r w:rsidR="00C1729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79637" w14:textId="77777777" w:rsidR="0088082F" w:rsidRDefault="0088082F" w:rsidP="00AC3E6B">
      <w:r>
        <w:separator/>
      </w:r>
    </w:p>
  </w:footnote>
  <w:footnote w:type="continuationSeparator" w:id="0">
    <w:p w14:paraId="0F6A9EC0" w14:textId="77777777" w:rsidR="0088082F" w:rsidRDefault="0088082F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55372" w14:textId="77777777" w:rsidR="006F7EF1" w:rsidRDefault="006F7EF1">
    <w:pPr>
      <w:pStyle w:val="Nagwek"/>
    </w:pPr>
  </w:p>
  <w:p w14:paraId="020F4589" w14:textId="77777777" w:rsidR="006F7EF1" w:rsidRDefault="006F7EF1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EC3A9" w14:textId="0AEAA558" w:rsidR="006F7EF1" w:rsidRPr="009E31C3" w:rsidRDefault="00000000" w:rsidP="00D01104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4BCEBD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817277192" r:id="rId2"/>
      </w:object>
    </w:r>
    <w:r w:rsidR="006F7EF1">
      <w:rPr>
        <w:rFonts w:ascii="Arial" w:hAnsi="Arial" w:cs="Arial"/>
        <w:color w:val="005042"/>
      </w:rPr>
      <w:t xml:space="preserve">PGL LP  Nadleśnictwo  </w:t>
    </w:r>
    <w:r w:rsidR="00C216FD">
      <w:rPr>
        <w:rFonts w:ascii="Arial" w:hAnsi="Arial" w:cs="Arial"/>
        <w:color w:val="005042"/>
      </w:rPr>
      <w:t>Chrzanów</w:t>
    </w:r>
  </w:p>
  <w:p w14:paraId="0B150D9A" w14:textId="77777777" w:rsidR="006F7EF1" w:rsidRDefault="006F7EF1" w:rsidP="00B55288">
    <w:pPr>
      <w:pStyle w:val="Nagwek"/>
      <w:ind w:left="-284"/>
    </w:pPr>
  </w:p>
  <w:p w14:paraId="41B7934E" w14:textId="77777777" w:rsidR="006F7EF1" w:rsidRDefault="006F7EF1" w:rsidP="00B55288">
    <w:pPr>
      <w:pStyle w:val="Nagwek"/>
      <w:ind w:left="-284"/>
      <w:rPr>
        <w:sz w:val="18"/>
      </w:rPr>
    </w:pPr>
  </w:p>
  <w:p w14:paraId="629C5A1E" w14:textId="74EC8018" w:rsidR="006F7EF1" w:rsidRDefault="006F7EF1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D92CD8">
      <w:rPr>
        <w:b/>
        <w:sz w:val="22"/>
      </w:rPr>
      <w:t>S.</w:t>
    </w:r>
    <w:r>
      <w:rPr>
        <w:b/>
        <w:sz w:val="22"/>
      </w:rPr>
      <w:t>270.</w:t>
    </w:r>
    <w:r w:rsidR="00C216FD">
      <w:rPr>
        <w:b/>
        <w:sz w:val="22"/>
      </w:rPr>
      <w:t>7</w:t>
    </w:r>
    <w:r>
      <w:rPr>
        <w:b/>
        <w:sz w:val="22"/>
      </w:rPr>
      <w:t>.20</w:t>
    </w:r>
    <w:r w:rsidR="00652F40">
      <w:rPr>
        <w:b/>
        <w:sz w:val="22"/>
      </w:rPr>
      <w:t>2</w:t>
    </w:r>
    <w:r w:rsidR="00EB7394">
      <w:rPr>
        <w:b/>
        <w:sz w:val="22"/>
      </w:rPr>
      <w:t>5</w:t>
    </w:r>
  </w:p>
  <w:p w14:paraId="75F558F1" w14:textId="77777777" w:rsidR="005B5F73" w:rsidRPr="00344F15" w:rsidRDefault="005B5F73" w:rsidP="00B55288">
    <w:pPr>
      <w:pStyle w:val="Nagwek"/>
      <w:ind w:left="-284"/>
      <w:rPr>
        <w:b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5738F3"/>
    <w:multiLevelType w:val="multilevel"/>
    <w:tmpl w:val="B978A7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bCs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8030D7F"/>
    <w:multiLevelType w:val="hybridMultilevel"/>
    <w:tmpl w:val="42008A4A"/>
    <w:lvl w:ilvl="0" w:tplc="BD669812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A284C"/>
    <w:multiLevelType w:val="multilevel"/>
    <w:tmpl w:val="60B2F53E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01" w:hanging="6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106A550B"/>
    <w:multiLevelType w:val="hybridMultilevel"/>
    <w:tmpl w:val="7C9293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73D2A2D"/>
    <w:multiLevelType w:val="multilevel"/>
    <w:tmpl w:val="93665A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0" w15:restartNumberingAfterBreak="0">
    <w:nsid w:val="18064F59"/>
    <w:multiLevelType w:val="multilevel"/>
    <w:tmpl w:val="7B3047E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1" w15:restartNumberingAfterBreak="0">
    <w:nsid w:val="1C615AA8"/>
    <w:multiLevelType w:val="multilevel"/>
    <w:tmpl w:val="919CB798"/>
    <w:lvl w:ilvl="0">
      <w:start w:val="8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210" w:hanging="1080"/>
      </w:pPr>
    </w:lvl>
    <w:lvl w:ilvl="5">
      <w:start w:val="1"/>
      <w:numFmt w:val="decimal"/>
      <w:lvlText w:val="%1.%2.%3.%4.%5.%6."/>
      <w:lvlJc w:val="left"/>
      <w:pPr>
        <w:ind w:left="3636" w:hanging="1080"/>
      </w:pPr>
    </w:lvl>
    <w:lvl w:ilvl="6">
      <w:start w:val="1"/>
      <w:numFmt w:val="decimal"/>
      <w:lvlText w:val="%1.%2.%3.%4.%5.%6.%7."/>
      <w:lvlJc w:val="left"/>
      <w:pPr>
        <w:ind w:left="4422" w:hanging="1440"/>
      </w:pPr>
    </w:lvl>
    <w:lvl w:ilvl="7">
      <w:start w:val="1"/>
      <w:numFmt w:val="decimal"/>
      <w:lvlText w:val="%1.%2.%3.%4.%5.%6.%7.%8."/>
      <w:lvlJc w:val="left"/>
      <w:pPr>
        <w:ind w:left="4848" w:hanging="1440"/>
      </w:pPr>
    </w:lvl>
    <w:lvl w:ilvl="8">
      <w:start w:val="1"/>
      <w:numFmt w:val="decimal"/>
      <w:lvlText w:val="%1.%2.%3.%4.%5.%6.%7.%8.%9."/>
      <w:lvlJc w:val="left"/>
      <w:pPr>
        <w:ind w:left="5634" w:hanging="1800"/>
      </w:pPr>
    </w:lvl>
  </w:abstractNum>
  <w:abstractNum w:abstractNumId="12" w15:restartNumberingAfterBreak="0">
    <w:nsid w:val="1D271416"/>
    <w:multiLevelType w:val="multilevel"/>
    <w:tmpl w:val="860CF46C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start w:val="1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7">
      <w:start w:val="1"/>
      <w:numFmt w:val="decimal"/>
      <w:lvlText w:val="%8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8">
      <w:start w:val="1"/>
      <w:numFmt w:val="decimal"/>
      <w:lvlText w:val="%9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</w:abstractNum>
  <w:abstractNum w:abstractNumId="13" w15:restartNumberingAfterBreak="0">
    <w:nsid w:val="1E137C70"/>
    <w:multiLevelType w:val="multilevel"/>
    <w:tmpl w:val="7568B88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4" w15:restartNumberingAfterBreak="0">
    <w:nsid w:val="210D1EE8"/>
    <w:multiLevelType w:val="hybridMultilevel"/>
    <w:tmpl w:val="2D8A6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A4C10"/>
    <w:multiLevelType w:val="hybridMultilevel"/>
    <w:tmpl w:val="799A70A2"/>
    <w:lvl w:ilvl="0" w:tplc="657A6EA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6636663"/>
    <w:multiLevelType w:val="multilevel"/>
    <w:tmpl w:val="AAE6CFE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927769A"/>
    <w:multiLevelType w:val="hybridMultilevel"/>
    <w:tmpl w:val="5A96A31E"/>
    <w:lvl w:ilvl="0" w:tplc="4A8C3036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9C80912"/>
    <w:multiLevelType w:val="multilevel"/>
    <w:tmpl w:val="46BE599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9" w15:restartNumberingAfterBreak="0">
    <w:nsid w:val="2ACE4B29"/>
    <w:multiLevelType w:val="hybridMultilevel"/>
    <w:tmpl w:val="5B843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0D33D6"/>
    <w:multiLevelType w:val="hybridMultilevel"/>
    <w:tmpl w:val="7EDC49F4"/>
    <w:lvl w:ilvl="0" w:tplc="A5BA72E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CC262C"/>
    <w:multiLevelType w:val="hybridMultilevel"/>
    <w:tmpl w:val="38F43B3C"/>
    <w:lvl w:ilvl="0" w:tplc="D78EF68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FE3C52"/>
    <w:multiLevelType w:val="hybridMultilevel"/>
    <w:tmpl w:val="20C47D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A34441"/>
    <w:multiLevelType w:val="multilevel"/>
    <w:tmpl w:val="24345FE8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24" w15:restartNumberingAfterBreak="0">
    <w:nsid w:val="352B5E84"/>
    <w:multiLevelType w:val="hybridMultilevel"/>
    <w:tmpl w:val="CAA0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EC3D0C"/>
    <w:multiLevelType w:val="multilevel"/>
    <w:tmpl w:val="6F5451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3CB52DE1"/>
    <w:multiLevelType w:val="multilevel"/>
    <w:tmpl w:val="7D8A738C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numFmt w:val="decimal"/>
      <w:lvlText w:val="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D1C2260"/>
    <w:multiLevelType w:val="multilevel"/>
    <w:tmpl w:val="5A9C76A2"/>
    <w:lvl w:ilvl="0">
      <w:start w:val="7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color w:val="000000"/>
      </w:rPr>
    </w:lvl>
  </w:abstractNum>
  <w:abstractNum w:abstractNumId="28" w15:restartNumberingAfterBreak="0">
    <w:nsid w:val="3E3A69CA"/>
    <w:multiLevelType w:val="multilevel"/>
    <w:tmpl w:val="83224C2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i w:val="0"/>
      </w:rPr>
    </w:lvl>
  </w:abstractNum>
  <w:abstractNum w:abstractNumId="29" w15:restartNumberingAfterBreak="0">
    <w:nsid w:val="3EA756EE"/>
    <w:multiLevelType w:val="hybridMultilevel"/>
    <w:tmpl w:val="1FEE7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4471D4"/>
    <w:multiLevelType w:val="hybridMultilevel"/>
    <w:tmpl w:val="A8C28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1817B6"/>
    <w:multiLevelType w:val="hybridMultilevel"/>
    <w:tmpl w:val="FB965EEE"/>
    <w:lvl w:ilvl="0" w:tplc="9DC86D2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3533C7"/>
    <w:multiLevelType w:val="hybridMultilevel"/>
    <w:tmpl w:val="A7CA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3C0FCC"/>
    <w:multiLevelType w:val="multilevel"/>
    <w:tmpl w:val="53704E6C"/>
    <w:lvl w:ilvl="0">
      <w:start w:val="1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4" w15:restartNumberingAfterBreak="0">
    <w:nsid w:val="5A9C4A3D"/>
    <w:multiLevelType w:val="hybridMultilevel"/>
    <w:tmpl w:val="B014A412"/>
    <w:lvl w:ilvl="0" w:tplc="F2B011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03507B"/>
    <w:multiLevelType w:val="hybridMultilevel"/>
    <w:tmpl w:val="CE66A1EC"/>
    <w:lvl w:ilvl="0" w:tplc="459E3B1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BF21E15"/>
    <w:multiLevelType w:val="hybridMultilevel"/>
    <w:tmpl w:val="7EA29A1E"/>
    <w:lvl w:ilvl="0" w:tplc="0936D3D4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17D4F16"/>
    <w:multiLevelType w:val="multilevel"/>
    <w:tmpl w:val="AC1C366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8" w15:restartNumberingAfterBreak="0">
    <w:nsid w:val="62650B26"/>
    <w:multiLevelType w:val="hybridMultilevel"/>
    <w:tmpl w:val="3B5E14A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BC4398"/>
    <w:multiLevelType w:val="hybridMultilevel"/>
    <w:tmpl w:val="A3C40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367D82"/>
    <w:multiLevelType w:val="multilevel"/>
    <w:tmpl w:val="2DD0E25A"/>
    <w:lvl w:ilvl="0">
      <w:start w:val="12"/>
      <w:numFmt w:val="decimal"/>
      <w:lvlText w:val="%1."/>
      <w:lvlJc w:val="left"/>
      <w:pPr>
        <w:ind w:left="480" w:hanging="480"/>
      </w:pPr>
      <w:rPr>
        <w:i w:val="0"/>
        <w:color w:val="auto"/>
        <w:sz w:val="28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138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41" w15:restartNumberingAfterBreak="0">
    <w:nsid w:val="6D285D06"/>
    <w:multiLevelType w:val="multilevel"/>
    <w:tmpl w:val="E59AFF8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b w:val="0"/>
        <w:i w:val="0"/>
        <w:sz w:val="24"/>
        <w:szCs w:val="24"/>
      </w:rPr>
    </w:lvl>
    <w:lvl w:ilvl="3">
      <w:start w:val="1"/>
      <w:numFmt w:val="decimalZero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2" w15:restartNumberingAfterBreak="0">
    <w:nsid w:val="6D3546CB"/>
    <w:multiLevelType w:val="hybridMultilevel"/>
    <w:tmpl w:val="2D66E70A"/>
    <w:lvl w:ilvl="0" w:tplc="24705638">
      <w:start w:val="1"/>
      <w:numFmt w:val="decimal"/>
      <w:lvlText w:val="%1."/>
      <w:lvlJc w:val="left"/>
      <w:pPr>
        <w:ind w:left="393" w:hanging="360"/>
      </w:pPr>
      <w:rPr>
        <w:rFonts w:eastAsia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3" w15:restartNumberingAfterBreak="0">
    <w:nsid w:val="6EDF282D"/>
    <w:multiLevelType w:val="multilevel"/>
    <w:tmpl w:val="95E6121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2"/>
      <w:numFmt w:val="decimal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2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2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9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4" w15:restartNumberingAfterBreak="0">
    <w:nsid w:val="774E4828"/>
    <w:multiLevelType w:val="hybridMultilevel"/>
    <w:tmpl w:val="D08E70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C4F2D05"/>
    <w:multiLevelType w:val="multilevel"/>
    <w:tmpl w:val="C78CCD84"/>
    <w:lvl w:ilvl="0">
      <w:start w:val="3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E9608A5"/>
    <w:multiLevelType w:val="multilevel"/>
    <w:tmpl w:val="80860A7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1"/>
      <w:numFmt w:val="decimal"/>
      <w:lvlText w:val="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45205638">
    <w:abstractNumId w:val="16"/>
  </w:num>
  <w:num w:numId="2" w16cid:durableId="29381270">
    <w:abstractNumId w:val="12"/>
  </w:num>
  <w:num w:numId="3" w16cid:durableId="1270309120">
    <w:abstractNumId w:val="26"/>
  </w:num>
  <w:num w:numId="4" w16cid:durableId="872889380">
    <w:abstractNumId w:val="43"/>
  </w:num>
  <w:num w:numId="5" w16cid:durableId="1390765262">
    <w:abstractNumId w:val="46"/>
  </w:num>
  <w:num w:numId="6" w16cid:durableId="529144786">
    <w:abstractNumId w:val="24"/>
  </w:num>
  <w:num w:numId="7" w16cid:durableId="1669744884">
    <w:abstractNumId w:val="15"/>
  </w:num>
  <w:num w:numId="8" w16cid:durableId="402336431">
    <w:abstractNumId w:val="29"/>
  </w:num>
  <w:num w:numId="9" w16cid:durableId="1953973402">
    <w:abstractNumId w:val="14"/>
  </w:num>
  <w:num w:numId="10" w16cid:durableId="279000374">
    <w:abstractNumId w:val="36"/>
  </w:num>
  <w:num w:numId="11" w16cid:durableId="1322809213">
    <w:abstractNumId w:val="32"/>
  </w:num>
  <w:num w:numId="12" w16cid:durableId="399910924">
    <w:abstractNumId w:val="8"/>
  </w:num>
  <w:num w:numId="13" w16cid:durableId="1606496047">
    <w:abstractNumId w:val="30"/>
  </w:num>
  <w:num w:numId="14" w16cid:durableId="840580975">
    <w:abstractNumId w:val="19"/>
  </w:num>
  <w:num w:numId="15" w16cid:durableId="119224114">
    <w:abstractNumId w:val="39"/>
  </w:num>
  <w:num w:numId="16" w16cid:durableId="9576414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7017165">
    <w:abstractNumId w:val="6"/>
  </w:num>
  <w:num w:numId="18" w16cid:durableId="2043435070">
    <w:abstractNumId w:val="44"/>
  </w:num>
  <w:num w:numId="19" w16cid:durableId="12318412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994264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99070079">
    <w:abstractNumId w:val="27"/>
  </w:num>
  <w:num w:numId="22" w16cid:durableId="27949807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05668105">
    <w:abstractNumId w:val="37"/>
  </w:num>
  <w:num w:numId="24" w16cid:durableId="94072149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6843715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6510286">
    <w:abstractNumId w:val="45"/>
  </w:num>
  <w:num w:numId="27" w16cid:durableId="1266307360">
    <w:abstractNumId w:val="28"/>
  </w:num>
  <w:num w:numId="28" w16cid:durableId="1627464340">
    <w:abstractNumId w:val="9"/>
  </w:num>
  <w:num w:numId="29" w16cid:durableId="1258755855">
    <w:abstractNumId w:val="13"/>
  </w:num>
  <w:num w:numId="30" w16cid:durableId="137193828">
    <w:abstractNumId w:val="38"/>
  </w:num>
  <w:num w:numId="31" w16cid:durableId="1581284359">
    <w:abstractNumId w:val="42"/>
  </w:num>
  <w:num w:numId="32" w16cid:durableId="1736200275">
    <w:abstractNumId w:val="10"/>
  </w:num>
  <w:num w:numId="33" w16cid:durableId="672993458">
    <w:abstractNumId w:val="18"/>
  </w:num>
  <w:num w:numId="34" w16cid:durableId="1457871817">
    <w:abstractNumId w:val="22"/>
  </w:num>
  <w:num w:numId="35" w16cid:durableId="1704599588">
    <w:abstractNumId w:val="5"/>
  </w:num>
  <w:num w:numId="36" w16cid:durableId="1036928376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33145035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60436341">
    <w:abstractNumId w:val="33"/>
  </w:num>
  <w:num w:numId="39" w16cid:durableId="543492418">
    <w:abstractNumId w:val="41"/>
  </w:num>
  <w:num w:numId="40" w16cid:durableId="1760177411">
    <w:abstractNumId w:val="7"/>
  </w:num>
  <w:num w:numId="41" w16cid:durableId="36202833">
    <w:abstractNumId w:val="4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6282658">
    <w:abstractNumId w:val="34"/>
  </w:num>
  <w:num w:numId="43" w16cid:durableId="2087995849">
    <w:abstractNumId w:val="17"/>
  </w:num>
  <w:num w:numId="44" w16cid:durableId="1469083847">
    <w:abstractNumId w:val="3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1A3"/>
    <w:rsid w:val="00002C18"/>
    <w:rsid w:val="00010E1D"/>
    <w:rsid w:val="00017B06"/>
    <w:rsid w:val="00020724"/>
    <w:rsid w:val="000237BA"/>
    <w:rsid w:val="0002723B"/>
    <w:rsid w:val="000311E7"/>
    <w:rsid w:val="0003212C"/>
    <w:rsid w:val="000341BC"/>
    <w:rsid w:val="00037956"/>
    <w:rsid w:val="0004083C"/>
    <w:rsid w:val="00041FBB"/>
    <w:rsid w:val="0004331B"/>
    <w:rsid w:val="00043937"/>
    <w:rsid w:val="000439A9"/>
    <w:rsid w:val="000443E5"/>
    <w:rsid w:val="00055278"/>
    <w:rsid w:val="00056362"/>
    <w:rsid w:val="00056709"/>
    <w:rsid w:val="0006081E"/>
    <w:rsid w:val="00061ABF"/>
    <w:rsid w:val="000741F8"/>
    <w:rsid w:val="000745E2"/>
    <w:rsid w:val="00075299"/>
    <w:rsid w:val="00075DF7"/>
    <w:rsid w:val="00081DBC"/>
    <w:rsid w:val="000826A6"/>
    <w:rsid w:val="000859B7"/>
    <w:rsid w:val="0008624E"/>
    <w:rsid w:val="0008658B"/>
    <w:rsid w:val="000901B3"/>
    <w:rsid w:val="000923A2"/>
    <w:rsid w:val="00096658"/>
    <w:rsid w:val="000A56F0"/>
    <w:rsid w:val="000A6646"/>
    <w:rsid w:val="000A7BA0"/>
    <w:rsid w:val="000B106A"/>
    <w:rsid w:val="000B1EA0"/>
    <w:rsid w:val="000B65A0"/>
    <w:rsid w:val="000B6EC1"/>
    <w:rsid w:val="000B70E5"/>
    <w:rsid w:val="000C7EAC"/>
    <w:rsid w:val="000D12F4"/>
    <w:rsid w:val="000D4A99"/>
    <w:rsid w:val="000E0817"/>
    <w:rsid w:val="000E1AA4"/>
    <w:rsid w:val="000E1DE8"/>
    <w:rsid w:val="000E40F8"/>
    <w:rsid w:val="000E5077"/>
    <w:rsid w:val="000E5390"/>
    <w:rsid w:val="000E60F3"/>
    <w:rsid w:val="000E6F94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338F9"/>
    <w:rsid w:val="0013636A"/>
    <w:rsid w:val="00137954"/>
    <w:rsid w:val="00137995"/>
    <w:rsid w:val="0014179E"/>
    <w:rsid w:val="00144362"/>
    <w:rsid w:val="00144EA4"/>
    <w:rsid w:val="00147657"/>
    <w:rsid w:val="00153AEA"/>
    <w:rsid w:val="001573DF"/>
    <w:rsid w:val="001577C6"/>
    <w:rsid w:val="00160D9A"/>
    <w:rsid w:val="0016633E"/>
    <w:rsid w:val="001678E0"/>
    <w:rsid w:val="00172314"/>
    <w:rsid w:val="00173063"/>
    <w:rsid w:val="00173161"/>
    <w:rsid w:val="00175DCF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238"/>
    <w:rsid w:val="001A3AC3"/>
    <w:rsid w:val="001B0468"/>
    <w:rsid w:val="001B0CD7"/>
    <w:rsid w:val="001B3026"/>
    <w:rsid w:val="001B50CB"/>
    <w:rsid w:val="001C1AD5"/>
    <w:rsid w:val="001C4185"/>
    <w:rsid w:val="001C6303"/>
    <w:rsid w:val="001D3687"/>
    <w:rsid w:val="001D39EE"/>
    <w:rsid w:val="001D3AF3"/>
    <w:rsid w:val="001D3D14"/>
    <w:rsid w:val="001D609E"/>
    <w:rsid w:val="001E0224"/>
    <w:rsid w:val="001E1024"/>
    <w:rsid w:val="001E241D"/>
    <w:rsid w:val="001E4D83"/>
    <w:rsid w:val="001E65D5"/>
    <w:rsid w:val="001E664E"/>
    <w:rsid w:val="001F0E72"/>
    <w:rsid w:val="001F3B92"/>
    <w:rsid w:val="0020029B"/>
    <w:rsid w:val="00205A04"/>
    <w:rsid w:val="00206155"/>
    <w:rsid w:val="0021025E"/>
    <w:rsid w:val="002110A0"/>
    <w:rsid w:val="0021157E"/>
    <w:rsid w:val="002115DB"/>
    <w:rsid w:val="002124F6"/>
    <w:rsid w:val="00215C9F"/>
    <w:rsid w:val="00216BD0"/>
    <w:rsid w:val="00221474"/>
    <w:rsid w:val="0022483B"/>
    <w:rsid w:val="00224EC1"/>
    <w:rsid w:val="0022695B"/>
    <w:rsid w:val="002279D5"/>
    <w:rsid w:val="00230BC4"/>
    <w:rsid w:val="00232FFF"/>
    <w:rsid w:val="00235A16"/>
    <w:rsid w:val="002367BB"/>
    <w:rsid w:val="00240925"/>
    <w:rsid w:val="00241EED"/>
    <w:rsid w:val="002422F1"/>
    <w:rsid w:val="00242FF0"/>
    <w:rsid w:val="002438B2"/>
    <w:rsid w:val="00246311"/>
    <w:rsid w:val="002463F0"/>
    <w:rsid w:val="0024708D"/>
    <w:rsid w:val="00254000"/>
    <w:rsid w:val="00254237"/>
    <w:rsid w:val="002546EA"/>
    <w:rsid w:val="002554B9"/>
    <w:rsid w:val="002564EE"/>
    <w:rsid w:val="002600F3"/>
    <w:rsid w:val="00261FD4"/>
    <w:rsid w:val="002645C6"/>
    <w:rsid w:val="002658BC"/>
    <w:rsid w:val="00265ADE"/>
    <w:rsid w:val="00265D60"/>
    <w:rsid w:val="00271B84"/>
    <w:rsid w:val="002730BE"/>
    <w:rsid w:val="002810BF"/>
    <w:rsid w:val="00281FEF"/>
    <w:rsid w:val="0028270C"/>
    <w:rsid w:val="00287EDC"/>
    <w:rsid w:val="002919EC"/>
    <w:rsid w:val="002956DB"/>
    <w:rsid w:val="002971C9"/>
    <w:rsid w:val="002A24AC"/>
    <w:rsid w:val="002A446E"/>
    <w:rsid w:val="002A6404"/>
    <w:rsid w:val="002B4457"/>
    <w:rsid w:val="002B4E95"/>
    <w:rsid w:val="002B75BD"/>
    <w:rsid w:val="002B7BC3"/>
    <w:rsid w:val="002B7E6B"/>
    <w:rsid w:val="002C41C2"/>
    <w:rsid w:val="002C4AAD"/>
    <w:rsid w:val="002C6A08"/>
    <w:rsid w:val="002C7A22"/>
    <w:rsid w:val="002C7CC6"/>
    <w:rsid w:val="002D0EFB"/>
    <w:rsid w:val="002D224B"/>
    <w:rsid w:val="002D2481"/>
    <w:rsid w:val="002D2F51"/>
    <w:rsid w:val="002D4B0C"/>
    <w:rsid w:val="002E7497"/>
    <w:rsid w:val="002F0C1F"/>
    <w:rsid w:val="002F40B4"/>
    <w:rsid w:val="002F44A1"/>
    <w:rsid w:val="002F5B1F"/>
    <w:rsid w:val="002F6495"/>
    <w:rsid w:val="002F6A14"/>
    <w:rsid w:val="0030076D"/>
    <w:rsid w:val="00301630"/>
    <w:rsid w:val="00301CBF"/>
    <w:rsid w:val="00307086"/>
    <w:rsid w:val="00313261"/>
    <w:rsid w:val="0031417C"/>
    <w:rsid w:val="00315629"/>
    <w:rsid w:val="00315E66"/>
    <w:rsid w:val="00320864"/>
    <w:rsid w:val="00323DDC"/>
    <w:rsid w:val="003240EE"/>
    <w:rsid w:val="00331350"/>
    <w:rsid w:val="003316AC"/>
    <w:rsid w:val="00337B43"/>
    <w:rsid w:val="0034185C"/>
    <w:rsid w:val="00344F15"/>
    <w:rsid w:val="00345678"/>
    <w:rsid w:val="00346669"/>
    <w:rsid w:val="00347AB3"/>
    <w:rsid w:val="00350BEC"/>
    <w:rsid w:val="00352761"/>
    <w:rsid w:val="00352E34"/>
    <w:rsid w:val="003572FC"/>
    <w:rsid w:val="003619CD"/>
    <w:rsid w:val="003622BE"/>
    <w:rsid w:val="0036332F"/>
    <w:rsid w:val="00363F73"/>
    <w:rsid w:val="003641A0"/>
    <w:rsid w:val="00364215"/>
    <w:rsid w:val="00366296"/>
    <w:rsid w:val="003713AA"/>
    <w:rsid w:val="00372272"/>
    <w:rsid w:val="0037574D"/>
    <w:rsid w:val="00376E75"/>
    <w:rsid w:val="003817D4"/>
    <w:rsid w:val="003821EC"/>
    <w:rsid w:val="003865C3"/>
    <w:rsid w:val="00386EC9"/>
    <w:rsid w:val="003927C7"/>
    <w:rsid w:val="003971F0"/>
    <w:rsid w:val="003A102C"/>
    <w:rsid w:val="003A157B"/>
    <w:rsid w:val="003A2044"/>
    <w:rsid w:val="003A28D9"/>
    <w:rsid w:val="003A4CDE"/>
    <w:rsid w:val="003B0FE7"/>
    <w:rsid w:val="003B10D6"/>
    <w:rsid w:val="003B39B2"/>
    <w:rsid w:val="003B4DB5"/>
    <w:rsid w:val="003B4EAB"/>
    <w:rsid w:val="003B62E7"/>
    <w:rsid w:val="003B6E15"/>
    <w:rsid w:val="003C075B"/>
    <w:rsid w:val="003C11DB"/>
    <w:rsid w:val="003C39A2"/>
    <w:rsid w:val="003C3C48"/>
    <w:rsid w:val="003C4D11"/>
    <w:rsid w:val="003C58FC"/>
    <w:rsid w:val="003C7933"/>
    <w:rsid w:val="003C7E50"/>
    <w:rsid w:val="003D015A"/>
    <w:rsid w:val="003D02C8"/>
    <w:rsid w:val="003D05D1"/>
    <w:rsid w:val="003D626A"/>
    <w:rsid w:val="003D7448"/>
    <w:rsid w:val="003E3819"/>
    <w:rsid w:val="003E6736"/>
    <w:rsid w:val="003E7FFC"/>
    <w:rsid w:val="003F4D9F"/>
    <w:rsid w:val="003F5BB3"/>
    <w:rsid w:val="00400E12"/>
    <w:rsid w:val="00410307"/>
    <w:rsid w:val="004115A5"/>
    <w:rsid w:val="004141FB"/>
    <w:rsid w:val="00414B88"/>
    <w:rsid w:val="00415EB3"/>
    <w:rsid w:val="004173BD"/>
    <w:rsid w:val="00417ED0"/>
    <w:rsid w:val="00422858"/>
    <w:rsid w:val="004236DF"/>
    <w:rsid w:val="00424548"/>
    <w:rsid w:val="0042534F"/>
    <w:rsid w:val="004262F0"/>
    <w:rsid w:val="00426870"/>
    <w:rsid w:val="004359AE"/>
    <w:rsid w:val="00435EFF"/>
    <w:rsid w:val="004416A6"/>
    <w:rsid w:val="0044333D"/>
    <w:rsid w:val="0045246D"/>
    <w:rsid w:val="00452651"/>
    <w:rsid w:val="00452940"/>
    <w:rsid w:val="00455277"/>
    <w:rsid w:val="00461D1D"/>
    <w:rsid w:val="00464417"/>
    <w:rsid w:val="004715D7"/>
    <w:rsid w:val="004754FE"/>
    <w:rsid w:val="00477BE5"/>
    <w:rsid w:val="00477C25"/>
    <w:rsid w:val="00490DDA"/>
    <w:rsid w:val="0049478F"/>
    <w:rsid w:val="00494C17"/>
    <w:rsid w:val="004950AF"/>
    <w:rsid w:val="0049600D"/>
    <w:rsid w:val="004A14FB"/>
    <w:rsid w:val="004A1D4E"/>
    <w:rsid w:val="004A3577"/>
    <w:rsid w:val="004A7E12"/>
    <w:rsid w:val="004B4A1E"/>
    <w:rsid w:val="004B4F9D"/>
    <w:rsid w:val="004B6490"/>
    <w:rsid w:val="004B68B2"/>
    <w:rsid w:val="004C1BE8"/>
    <w:rsid w:val="004C6904"/>
    <w:rsid w:val="004D2E4E"/>
    <w:rsid w:val="004D7350"/>
    <w:rsid w:val="004D74BF"/>
    <w:rsid w:val="004E029A"/>
    <w:rsid w:val="004E4A41"/>
    <w:rsid w:val="004E4BEE"/>
    <w:rsid w:val="004F1B4D"/>
    <w:rsid w:val="004F20F3"/>
    <w:rsid w:val="004F377D"/>
    <w:rsid w:val="004F53D0"/>
    <w:rsid w:val="00500774"/>
    <w:rsid w:val="00501AF7"/>
    <w:rsid w:val="00507099"/>
    <w:rsid w:val="005106A8"/>
    <w:rsid w:val="005134F8"/>
    <w:rsid w:val="0051357E"/>
    <w:rsid w:val="00515F63"/>
    <w:rsid w:val="00517C29"/>
    <w:rsid w:val="0052213A"/>
    <w:rsid w:val="00527EED"/>
    <w:rsid w:val="00530ED6"/>
    <w:rsid w:val="00533B16"/>
    <w:rsid w:val="00535A8A"/>
    <w:rsid w:val="00536192"/>
    <w:rsid w:val="00536FD1"/>
    <w:rsid w:val="005374F6"/>
    <w:rsid w:val="00537C43"/>
    <w:rsid w:val="005413E7"/>
    <w:rsid w:val="005423BB"/>
    <w:rsid w:val="00550219"/>
    <w:rsid w:val="00550736"/>
    <w:rsid w:val="005509D3"/>
    <w:rsid w:val="00552945"/>
    <w:rsid w:val="00552E69"/>
    <w:rsid w:val="005546E4"/>
    <w:rsid w:val="0055645D"/>
    <w:rsid w:val="00560983"/>
    <w:rsid w:val="005616E1"/>
    <w:rsid w:val="00562402"/>
    <w:rsid w:val="0056285A"/>
    <w:rsid w:val="0056695B"/>
    <w:rsid w:val="005672F9"/>
    <w:rsid w:val="005741F5"/>
    <w:rsid w:val="00574807"/>
    <w:rsid w:val="00576C65"/>
    <w:rsid w:val="00581414"/>
    <w:rsid w:val="00581C10"/>
    <w:rsid w:val="00583538"/>
    <w:rsid w:val="0058557D"/>
    <w:rsid w:val="00593121"/>
    <w:rsid w:val="005A0193"/>
    <w:rsid w:val="005A0660"/>
    <w:rsid w:val="005A14CA"/>
    <w:rsid w:val="005B083A"/>
    <w:rsid w:val="005B311B"/>
    <w:rsid w:val="005B5F73"/>
    <w:rsid w:val="005B6635"/>
    <w:rsid w:val="005B6D13"/>
    <w:rsid w:val="005C0FF2"/>
    <w:rsid w:val="005C3EB4"/>
    <w:rsid w:val="005C5A6B"/>
    <w:rsid w:val="005D02F1"/>
    <w:rsid w:val="005D0E15"/>
    <w:rsid w:val="005D3F8C"/>
    <w:rsid w:val="005D4B0B"/>
    <w:rsid w:val="005D56A3"/>
    <w:rsid w:val="005D7F4D"/>
    <w:rsid w:val="005E720F"/>
    <w:rsid w:val="005E7483"/>
    <w:rsid w:val="005F138B"/>
    <w:rsid w:val="005F5347"/>
    <w:rsid w:val="005F5ECB"/>
    <w:rsid w:val="00601EB2"/>
    <w:rsid w:val="00604319"/>
    <w:rsid w:val="006064C3"/>
    <w:rsid w:val="00606945"/>
    <w:rsid w:val="00606E2B"/>
    <w:rsid w:val="0061009E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827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47F5B"/>
    <w:rsid w:val="00651007"/>
    <w:rsid w:val="00652F40"/>
    <w:rsid w:val="00653FA4"/>
    <w:rsid w:val="0065519D"/>
    <w:rsid w:val="00656DA0"/>
    <w:rsid w:val="006576E3"/>
    <w:rsid w:val="0066086C"/>
    <w:rsid w:val="00661042"/>
    <w:rsid w:val="00663BA6"/>
    <w:rsid w:val="006650F7"/>
    <w:rsid w:val="0066584E"/>
    <w:rsid w:val="006720F5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3B83"/>
    <w:rsid w:val="006A0510"/>
    <w:rsid w:val="006A32D7"/>
    <w:rsid w:val="006A34CC"/>
    <w:rsid w:val="006A3CE5"/>
    <w:rsid w:val="006A70A9"/>
    <w:rsid w:val="006A74B6"/>
    <w:rsid w:val="006B5FD6"/>
    <w:rsid w:val="006C1671"/>
    <w:rsid w:val="006C2AD8"/>
    <w:rsid w:val="006C6A9F"/>
    <w:rsid w:val="006D06D4"/>
    <w:rsid w:val="006D1C34"/>
    <w:rsid w:val="006D265A"/>
    <w:rsid w:val="006D349F"/>
    <w:rsid w:val="006D6E5A"/>
    <w:rsid w:val="006D7653"/>
    <w:rsid w:val="006E36DF"/>
    <w:rsid w:val="006E463B"/>
    <w:rsid w:val="006E5DFC"/>
    <w:rsid w:val="006E6238"/>
    <w:rsid w:val="006E6C41"/>
    <w:rsid w:val="006F3487"/>
    <w:rsid w:val="006F761B"/>
    <w:rsid w:val="006F7EF1"/>
    <w:rsid w:val="00700BB1"/>
    <w:rsid w:val="0070464D"/>
    <w:rsid w:val="00711905"/>
    <w:rsid w:val="00712AB4"/>
    <w:rsid w:val="0072011B"/>
    <w:rsid w:val="007218D7"/>
    <w:rsid w:val="00722DF6"/>
    <w:rsid w:val="00723749"/>
    <w:rsid w:val="00723915"/>
    <w:rsid w:val="00723CFC"/>
    <w:rsid w:val="007262AC"/>
    <w:rsid w:val="00730766"/>
    <w:rsid w:val="0074077F"/>
    <w:rsid w:val="00740824"/>
    <w:rsid w:val="00740B4B"/>
    <w:rsid w:val="00740BA9"/>
    <w:rsid w:val="00742226"/>
    <w:rsid w:val="0074510F"/>
    <w:rsid w:val="00745385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3290"/>
    <w:rsid w:val="00781552"/>
    <w:rsid w:val="00790595"/>
    <w:rsid w:val="00790EC3"/>
    <w:rsid w:val="00791E88"/>
    <w:rsid w:val="007928D1"/>
    <w:rsid w:val="00796251"/>
    <w:rsid w:val="00797E31"/>
    <w:rsid w:val="007A035C"/>
    <w:rsid w:val="007A063B"/>
    <w:rsid w:val="007A0A80"/>
    <w:rsid w:val="007A17D4"/>
    <w:rsid w:val="007A2343"/>
    <w:rsid w:val="007A3CD1"/>
    <w:rsid w:val="007B4A39"/>
    <w:rsid w:val="007B5BC5"/>
    <w:rsid w:val="007B76D3"/>
    <w:rsid w:val="007C120C"/>
    <w:rsid w:val="007C5039"/>
    <w:rsid w:val="007D0957"/>
    <w:rsid w:val="007D2389"/>
    <w:rsid w:val="007D7E45"/>
    <w:rsid w:val="007E064A"/>
    <w:rsid w:val="007E3FBB"/>
    <w:rsid w:val="007E58E6"/>
    <w:rsid w:val="007E6CC7"/>
    <w:rsid w:val="007F19B7"/>
    <w:rsid w:val="007F3EF9"/>
    <w:rsid w:val="007F4AEE"/>
    <w:rsid w:val="007F52D8"/>
    <w:rsid w:val="007F5AE5"/>
    <w:rsid w:val="00805388"/>
    <w:rsid w:val="00806A5A"/>
    <w:rsid w:val="00807707"/>
    <w:rsid w:val="008178D6"/>
    <w:rsid w:val="008217BE"/>
    <w:rsid w:val="008219E8"/>
    <w:rsid w:val="00821F7D"/>
    <w:rsid w:val="00827258"/>
    <w:rsid w:val="00833E30"/>
    <w:rsid w:val="008371D4"/>
    <w:rsid w:val="0084157A"/>
    <w:rsid w:val="00843BC7"/>
    <w:rsid w:val="00853B0B"/>
    <w:rsid w:val="00862A2F"/>
    <w:rsid w:val="00862A5B"/>
    <w:rsid w:val="008636FC"/>
    <w:rsid w:val="00865443"/>
    <w:rsid w:val="00866091"/>
    <w:rsid w:val="0087294F"/>
    <w:rsid w:val="00876E4C"/>
    <w:rsid w:val="0087775D"/>
    <w:rsid w:val="0088018F"/>
    <w:rsid w:val="0088082F"/>
    <w:rsid w:val="0088111C"/>
    <w:rsid w:val="008827D6"/>
    <w:rsid w:val="00882F06"/>
    <w:rsid w:val="00883B78"/>
    <w:rsid w:val="008862FD"/>
    <w:rsid w:val="00886D7E"/>
    <w:rsid w:val="00886E10"/>
    <w:rsid w:val="0089054C"/>
    <w:rsid w:val="008952D7"/>
    <w:rsid w:val="00895879"/>
    <w:rsid w:val="00895977"/>
    <w:rsid w:val="00896017"/>
    <w:rsid w:val="00897D69"/>
    <w:rsid w:val="008A6F59"/>
    <w:rsid w:val="008A72C5"/>
    <w:rsid w:val="008A7FEC"/>
    <w:rsid w:val="008B043C"/>
    <w:rsid w:val="008B3C6B"/>
    <w:rsid w:val="008B7120"/>
    <w:rsid w:val="008B742E"/>
    <w:rsid w:val="008C04DF"/>
    <w:rsid w:val="008C693D"/>
    <w:rsid w:val="008D022B"/>
    <w:rsid w:val="008D2B02"/>
    <w:rsid w:val="008D3744"/>
    <w:rsid w:val="008E110D"/>
    <w:rsid w:val="008E3499"/>
    <w:rsid w:val="008E41DE"/>
    <w:rsid w:val="008F076D"/>
    <w:rsid w:val="008F0BA9"/>
    <w:rsid w:val="008F1AFC"/>
    <w:rsid w:val="008F208C"/>
    <w:rsid w:val="008F2166"/>
    <w:rsid w:val="008F32C4"/>
    <w:rsid w:val="008F37D5"/>
    <w:rsid w:val="009007AD"/>
    <w:rsid w:val="00901821"/>
    <w:rsid w:val="0090192F"/>
    <w:rsid w:val="009031C8"/>
    <w:rsid w:val="0090540E"/>
    <w:rsid w:val="00906804"/>
    <w:rsid w:val="00906EFB"/>
    <w:rsid w:val="00912300"/>
    <w:rsid w:val="009139C9"/>
    <w:rsid w:val="00914ACD"/>
    <w:rsid w:val="00915CEC"/>
    <w:rsid w:val="00916187"/>
    <w:rsid w:val="00916A04"/>
    <w:rsid w:val="00920667"/>
    <w:rsid w:val="00924E6F"/>
    <w:rsid w:val="00927862"/>
    <w:rsid w:val="00927B01"/>
    <w:rsid w:val="009310BC"/>
    <w:rsid w:val="009322A9"/>
    <w:rsid w:val="009329F2"/>
    <w:rsid w:val="00934826"/>
    <w:rsid w:val="00936FE6"/>
    <w:rsid w:val="009377F4"/>
    <w:rsid w:val="00940C4F"/>
    <w:rsid w:val="009416F1"/>
    <w:rsid w:val="00946D14"/>
    <w:rsid w:val="00947A2E"/>
    <w:rsid w:val="00953B0B"/>
    <w:rsid w:val="00953D20"/>
    <w:rsid w:val="00953EDE"/>
    <w:rsid w:val="00957601"/>
    <w:rsid w:val="00962A7B"/>
    <w:rsid w:val="0096375B"/>
    <w:rsid w:val="00964E21"/>
    <w:rsid w:val="00965417"/>
    <w:rsid w:val="009665C6"/>
    <w:rsid w:val="009729BF"/>
    <w:rsid w:val="00976A2A"/>
    <w:rsid w:val="00976CB8"/>
    <w:rsid w:val="00977071"/>
    <w:rsid w:val="00980743"/>
    <w:rsid w:val="009811E3"/>
    <w:rsid w:val="009833A8"/>
    <w:rsid w:val="00983ABE"/>
    <w:rsid w:val="00984467"/>
    <w:rsid w:val="00985289"/>
    <w:rsid w:val="009865A3"/>
    <w:rsid w:val="009954D2"/>
    <w:rsid w:val="00996ED2"/>
    <w:rsid w:val="009A0BD5"/>
    <w:rsid w:val="009A17E8"/>
    <w:rsid w:val="009A24E5"/>
    <w:rsid w:val="009A4BA7"/>
    <w:rsid w:val="009A5A87"/>
    <w:rsid w:val="009A7730"/>
    <w:rsid w:val="009B1D47"/>
    <w:rsid w:val="009B4F11"/>
    <w:rsid w:val="009B57C4"/>
    <w:rsid w:val="009B5A08"/>
    <w:rsid w:val="009C0276"/>
    <w:rsid w:val="009C044C"/>
    <w:rsid w:val="009C16C3"/>
    <w:rsid w:val="009C333A"/>
    <w:rsid w:val="009D30AE"/>
    <w:rsid w:val="009D3169"/>
    <w:rsid w:val="009D6463"/>
    <w:rsid w:val="009D6EC9"/>
    <w:rsid w:val="009E0EBB"/>
    <w:rsid w:val="009E177E"/>
    <w:rsid w:val="009E32EA"/>
    <w:rsid w:val="009E394D"/>
    <w:rsid w:val="009E4B0B"/>
    <w:rsid w:val="009E5AC0"/>
    <w:rsid w:val="009E6C8D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5A35"/>
    <w:rsid w:val="00A2717F"/>
    <w:rsid w:val="00A313FE"/>
    <w:rsid w:val="00A31B18"/>
    <w:rsid w:val="00A328B0"/>
    <w:rsid w:val="00A32F6E"/>
    <w:rsid w:val="00A34507"/>
    <w:rsid w:val="00A425F7"/>
    <w:rsid w:val="00A42E06"/>
    <w:rsid w:val="00A445AF"/>
    <w:rsid w:val="00A4468B"/>
    <w:rsid w:val="00A44BBD"/>
    <w:rsid w:val="00A47501"/>
    <w:rsid w:val="00A50A51"/>
    <w:rsid w:val="00A51F7B"/>
    <w:rsid w:val="00A56556"/>
    <w:rsid w:val="00A64D8C"/>
    <w:rsid w:val="00A64E89"/>
    <w:rsid w:val="00A654CF"/>
    <w:rsid w:val="00A6674E"/>
    <w:rsid w:val="00A701F8"/>
    <w:rsid w:val="00A723DF"/>
    <w:rsid w:val="00A72A14"/>
    <w:rsid w:val="00A737DD"/>
    <w:rsid w:val="00A7514A"/>
    <w:rsid w:val="00A75154"/>
    <w:rsid w:val="00A7541F"/>
    <w:rsid w:val="00A87351"/>
    <w:rsid w:val="00A924B3"/>
    <w:rsid w:val="00A96B82"/>
    <w:rsid w:val="00A97414"/>
    <w:rsid w:val="00AA0B79"/>
    <w:rsid w:val="00AA0BA6"/>
    <w:rsid w:val="00AA6BD5"/>
    <w:rsid w:val="00AB0A06"/>
    <w:rsid w:val="00AB11F3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2185"/>
    <w:rsid w:val="00AD36DE"/>
    <w:rsid w:val="00AD3E45"/>
    <w:rsid w:val="00AD41E4"/>
    <w:rsid w:val="00AD45DB"/>
    <w:rsid w:val="00AD5374"/>
    <w:rsid w:val="00AD5C6E"/>
    <w:rsid w:val="00AD658C"/>
    <w:rsid w:val="00AD723F"/>
    <w:rsid w:val="00AE06B4"/>
    <w:rsid w:val="00AE4910"/>
    <w:rsid w:val="00AE4BCE"/>
    <w:rsid w:val="00AE5F8B"/>
    <w:rsid w:val="00AF70E9"/>
    <w:rsid w:val="00AF7F22"/>
    <w:rsid w:val="00B0309E"/>
    <w:rsid w:val="00B04A24"/>
    <w:rsid w:val="00B06B67"/>
    <w:rsid w:val="00B07448"/>
    <w:rsid w:val="00B1062C"/>
    <w:rsid w:val="00B11ADA"/>
    <w:rsid w:val="00B13F40"/>
    <w:rsid w:val="00B16851"/>
    <w:rsid w:val="00B16DF9"/>
    <w:rsid w:val="00B21522"/>
    <w:rsid w:val="00B246B5"/>
    <w:rsid w:val="00B30D7C"/>
    <w:rsid w:val="00B31C03"/>
    <w:rsid w:val="00B3393D"/>
    <w:rsid w:val="00B340F6"/>
    <w:rsid w:val="00B367FA"/>
    <w:rsid w:val="00B36A55"/>
    <w:rsid w:val="00B378FD"/>
    <w:rsid w:val="00B403D9"/>
    <w:rsid w:val="00B41965"/>
    <w:rsid w:val="00B4317D"/>
    <w:rsid w:val="00B43686"/>
    <w:rsid w:val="00B44610"/>
    <w:rsid w:val="00B54251"/>
    <w:rsid w:val="00B54828"/>
    <w:rsid w:val="00B55288"/>
    <w:rsid w:val="00B63ED1"/>
    <w:rsid w:val="00B64AA4"/>
    <w:rsid w:val="00B6549E"/>
    <w:rsid w:val="00B655E8"/>
    <w:rsid w:val="00B66C93"/>
    <w:rsid w:val="00B71DAA"/>
    <w:rsid w:val="00B75253"/>
    <w:rsid w:val="00B762BB"/>
    <w:rsid w:val="00B80219"/>
    <w:rsid w:val="00B80BB3"/>
    <w:rsid w:val="00B83261"/>
    <w:rsid w:val="00B84D31"/>
    <w:rsid w:val="00B86B3E"/>
    <w:rsid w:val="00B915EF"/>
    <w:rsid w:val="00B92C6F"/>
    <w:rsid w:val="00B92F8E"/>
    <w:rsid w:val="00B9364C"/>
    <w:rsid w:val="00B9374F"/>
    <w:rsid w:val="00B94D0D"/>
    <w:rsid w:val="00B95079"/>
    <w:rsid w:val="00BA0810"/>
    <w:rsid w:val="00BA0C66"/>
    <w:rsid w:val="00BA189D"/>
    <w:rsid w:val="00BA4529"/>
    <w:rsid w:val="00BA58E4"/>
    <w:rsid w:val="00BA637E"/>
    <w:rsid w:val="00BB1C59"/>
    <w:rsid w:val="00BB45BC"/>
    <w:rsid w:val="00BB5573"/>
    <w:rsid w:val="00BB63A5"/>
    <w:rsid w:val="00BC1625"/>
    <w:rsid w:val="00BC612C"/>
    <w:rsid w:val="00BC7148"/>
    <w:rsid w:val="00BD165D"/>
    <w:rsid w:val="00BD22AA"/>
    <w:rsid w:val="00BD3C0C"/>
    <w:rsid w:val="00BD45E1"/>
    <w:rsid w:val="00BD53D8"/>
    <w:rsid w:val="00BE0B37"/>
    <w:rsid w:val="00BE3011"/>
    <w:rsid w:val="00BE569E"/>
    <w:rsid w:val="00BF2139"/>
    <w:rsid w:val="00BF4E68"/>
    <w:rsid w:val="00BF5716"/>
    <w:rsid w:val="00BF58C9"/>
    <w:rsid w:val="00BF5FB1"/>
    <w:rsid w:val="00BF6FCD"/>
    <w:rsid w:val="00BF714F"/>
    <w:rsid w:val="00C03BD8"/>
    <w:rsid w:val="00C1014F"/>
    <w:rsid w:val="00C10FD9"/>
    <w:rsid w:val="00C134F2"/>
    <w:rsid w:val="00C1729F"/>
    <w:rsid w:val="00C216FD"/>
    <w:rsid w:val="00C21A4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3C05"/>
    <w:rsid w:val="00C54407"/>
    <w:rsid w:val="00C6283D"/>
    <w:rsid w:val="00C62CEA"/>
    <w:rsid w:val="00C64FBA"/>
    <w:rsid w:val="00C65A4D"/>
    <w:rsid w:val="00C66B9F"/>
    <w:rsid w:val="00C708C2"/>
    <w:rsid w:val="00C71038"/>
    <w:rsid w:val="00C73786"/>
    <w:rsid w:val="00C75E30"/>
    <w:rsid w:val="00C76331"/>
    <w:rsid w:val="00C766DB"/>
    <w:rsid w:val="00C76AB5"/>
    <w:rsid w:val="00C7763C"/>
    <w:rsid w:val="00C77AFC"/>
    <w:rsid w:val="00C80C14"/>
    <w:rsid w:val="00C81517"/>
    <w:rsid w:val="00C8173F"/>
    <w:rsid w:val="00C825FD"/>
    <w:rsid w:val="00C83C5D"/>
    <w:rsid w:val="00C85947"/>
    <w:rsid w:val="00C859C5"/>
    <w:rsid w:val="00C86ADC"/>
    <w:rsid w:val="00C87C73"/>
    <w:rsid w:val="00C9102E"/>
    <w:rsid w:val="00C911F5"/>
    <w:rsid w:val="00C91363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2A54"/>
    <w:rsid w:val="00CB3CFF"/>
    <w:rsid w:val="00CB4539"/>
    <w:rsid w:val="00CB4DD3"/>
    <w:rsid w:val="00CB5EF3"/>
    <w:rsid w:val="00CB5F89"/>
    <w:rsid w:val="00CB683C"/>
    <w:rsid w:val="00CB6C21"/>
    <w:rsid w:val="00CB6E44"/>
    <w:rsid w:val="00CC07C6"/>
    <w:rsid w:val="00CC3EAF"/>
    <w:rsid w:val="00CC4790"/>
    <w:rsid w:val="00CD1AF2"/>
    <w:rsid w:val="00CD428B"/>
    <w:rsid w:val="00CE2408"/>
    <w:rsid w:val="00CE47CB"/>
    <w:rsid w:val="00CE775E"/>
    <w:rsid w:val="00CF21FF"/>
    <w:rsid w:val="00CF57A9"/>
    <w:rsid w:val="00CF661C"/>
    <w:rsid w:val="00CF7821"/>
    <w:rsid w:val="00CF7858"/>
    <w:rsid w:val="00D000E7"/>
    <w:rsid w:val="00D01104"/>
    <w:rsid w:val="00D0280A"/>
    <w:rsid w:val="00D02C49"/>
    <w:rsid w:val="00D03453"/>
    <w:rsid w:val="00D0649C"/>
    <w:rsid w:val="00D06C26"/>
    <w:rsid w:val="00D06C5F"/>
    <w:rsid w:val="00D11FD2"/>
    <w:rsid w:val="00D131E0"/>
    <w:rsid w:val="00D143FC"/>
    <w:rsid w:val="00D14B2B"/>
    <w:rsid w:val="00D1552B"/>
    <w:rsid w:val="00D15EE2"/>
    <w:rsid w:val="00D23EF1"/>
    <w:rsid w:val="00D24695"/>
    <w:rsid w:val="00D27776"/>
    <w:rsid w:val="00D34F20"/>
    <w:rsid w:val="00D35CE2"/>
    <w:rsid w:val="00D374F8"/>
    <w:rsid w:val="00D40B5C"/>
    <w:rsid w:val="00D40E23"/>
    <w:rsid w:val="00D42BEF"/>
    <w:rsid w:val="00D466EE"/>
    <w:rsid w:val="00D52E6A"/>
    <w:rsid w:val="00D5354A"/>
    <w:rsid w:val="00D61D84"/>
    <w:rsid w:val="00D70047"/>
    <w:rsid w:val="00D7431E"/>
    <w:rsid w:val="00D7525B"/>
    <w:rsid w:val="00D7766D"/>
    <w:rsid w:val="00D80931"/>
    <w:rsid w:val="00D82859"/>
    <w:rsid w:val="00D8399F"/>
    <w:rsid w:val="00D83FEA"/>
    <w:rsid w:val="00D85A8E"/>
    <w:rsid w:val="00D8786A"/>
    <w:rsid w:val="00D9015F"/>
    <w:rsid w:val="00D92CD8"/>
    <w:rsid w:val="00D96090"/>
    <w:rsid w:val="00D969BE"/>
    <w:rsid w:val="00D96E32"/>
    <w:rsid w:val="00DA1BD1"/>
    <w:rsid w:val="00DA1EB6"/>
    <w:rsid w:val="00DB16B1"/>
    <w:rsid w:val="00DB3983"/>
    <w:rsid w:val="00DC11FA"/>
    <w:rsid w:val="00DC2029"/>
    <w:rsid w:val="00DC263B"/>
    <w:rsid w:val="00DD05CF"/>
    <w:rsid w:val="00DD138A"/>
    <w:rsid w:val="00DD1B1C"/>
    <w:rsid w:val="00DD56A5"/>
    <w:rsid w:val="00DD6ABD"/>
    <w:rsid w:val="00DE05B9"/>
    <w:rsid w:val="00DE1141"/>
    <w:rsid w:val="00DE2390"/>
    <w:rsid w:val="00DE43FB"/>
    <w:rsid w:val="00DE5C24"/>
    <w:rsid w:val="00DE71D0"/>
    <w:rsid w:val="00DF3468"/>
    <w:rsid w:val="00DF45EE"/>
    <w:rsid w:val="00DF4E7D"/>
    <w:rsid w:val="00DF741F"/>
    <w:rsid w:val="00E02EC6"/>
    <w:rsid w:val="00E03033"/>
    <w:rsid w:val="00E041BF"/>
    <w:rsid w:val="00E04F1B"/>
    <w:rsid w:val="00E1104E"/>
    <w:rsid w:val="00E17040"/>
    <w:rsid w:val="00E22561"/>
    <w:rsid w:val="00E23159"/>
    <w:rsid w:val="00E24245"/>
    <w:rsid w:val="00E242C6"/>
    <w:rsid w:val="00E24428"/>
    <w:rsid w:val="00E26CA9"/>
    <w:rsid w:val="00E27416"/>
    <w:rsid w:val="00E308BF"/>
    <w:rsid w:val="00E317CE"/>
    <w:rsid w:val="00E31DB8"/>
    <w:rsid w:val="00E32E5F"/>
    <w:rsid w:val="00E37125"/>
    <w:rsid w:val="00E40758"/>
    <w:rsid w:val="00E42F41"/>
    <w:rsid w:val="00E46A41"/>
    <w:rsid w:val="00E5260F"/>
    <w:rsid w:val="00E54D03"/>
    <w:rsid w:val="00E56A82"/>
    <w:rsid w:val="00E6062A"/>
    <w:rsid w:val="00E61BC5"/>
    <w:rsid w:val="00E62ACD"/>
    <w:rsid w:val="00E64111"/>
    <w:rsid w:val="00E671BC"/>
    <w:rsid w:val="00E672A1"/>
    <w:rsid w:val="00E7607B"/>
    <w:rsid w:val="00E77007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B7394"/>
    <w:rsid w:val="00EC6E40"/>
    <w:rsid w:val="00EC727F"/>
    <w:rsid w:val="00EC789A"/>
    <w:rsid w:val="00EC7F9D"/>
    <w:rsid w:val="00ED143C"/>
    <w:rsid w:val="00ED7C33"/>
    <w:rsid w:val="00EE0993"/>
    <w:rsid w:val="00EE15C8"/>
    <w:rsid w:val="00EE2B13"/>
    <w:rsid w:val="00EE3091"/>
    <w:rsid w:val="00EE42C7"/>
    <w:rsid w:val="00EE5466"/>
    <w:rsid w:val="00F01D5C"/>
    <w:rsid w:val="00F02CA3"/>
    <w:rsid w:val="00F02DF7"/>
    <w:rsid w:val="00F03BB1"/>
    <w:rsid w:val="00F03D3C"/>
    <w:rsid w:val="00F10846"/>
    <w:rsid w:val="00F1177A"/>
    <w:rsid w:val="00F12F55"/>
    <w:rsid w:val="00F13B67"/>
    <w:rsid w:val="00F21BCC"/>
    <w:rsid w:val="00F22188"/>
    <w:rsid w:val="00F22367"/>
    <w:rsid w:val="00F239A5"/>
    <w:rsid w:val="00F2415E"/>
    <w:rsid w:val="00F24DF1"/>
    <w:rsid w:val="00F34A4B"/>
    <w:rsid w:val="00F405F2"/>
    <w:rsid w:val="00F40951"/>
    <w:rsid w:val="00F4244F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003B"/>
    <w:rsid w:val="00F9114D"/>
    <w:rsid w:val="00F91D38"/>
    <w:rsid w:val="00F92605"/>
    <w:rsid w:val="00FA2838"/>
    <w:rsid w:val="00FA4601"/>
    <w:rsid w:val="00FB5040"/>
    <w:rsid w:val="00FB5C38"/>
    <w:rsid w:val="00FB6605"/>
    <w:rsid w:val="00FB7952"/>
    <w:rsid w:val="00FB7FCD"/>
    <w:rsid w:val="00FC025A"/>
    <w:rsid w:val="00FC0C31"/>
    <w:rsid w:val="00FC3358"/>
    <w:rsid w:val="00FC4A53"/>
    <w:rsid w:val="00FC7E78"/>
    <w:rsid w:val="00FD1A2E"/>
    <w:rsid w:val="00FD1DC0"/>
    <w:rsid w:val="00FD2A42"/>
    <w:rsid w:val="00FD4447"/>
    <w:rsid w:val="00FD4686"/>
    <w:rsid w:val="00FD5881"/>
    <w:rsid w:val="00FD6424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33F4A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0A664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4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05DDF-F031-48A0-AE0B-F9243ABD9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4</Pages>
  <Words>884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69</cp:revision>
  <cp:lastPrinted>2019-10-02T08:57:00Z</cp:lastPrinted>
  <dcterms:created xsi:type="dcterms:W3CDTF">2015-09-13T07:48:00Z</dcterms:created>
  <dcterms:modified xsi:type="dcterms:W3CDTF">2025-08-21T08:27:00Z</dcterms:modified>
</cp:coreProperties>
</file>